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62AB" w14:textId="77777777" w:rsidR="00357132" w:rsidRPr="00F05A76" w:rsidRDefault="00357132" w:rsidP="00F05A76">
      <w:pPr>
        <w:pStyle w:val="Para03"/>
        <w:suppressAutoHyphens/>
        <w:spacing w:line="240" w:lineRule="auto"/>
        <w:jc w:val="both"/>
        <w:rPr>
          <w:rFonts w:ascii="Verdana" w:hAnsi="Verdana"/>
          <w:b/>
          <w:i w:val="0"/>
          <w:iCs w:val="0"/>
          <w:sz w:val="32"/>
        </w:rPr>
      </w:pPr>
      <w:r w:rsidRPr="00F05A76">
        <w:rPr>
          <w:rFonts w:ascii="Verdana" w:hAnsi="Verdana"/>
          <w:b/>
          <w:i w:val="0"/>
          <w:iCs w:val="0"/>
          <w:sz w:val="32"/>
        </w:rPr>
        <w:t>The Worst Part</w:t>
      </w:r>
    </w:p>
    <w:p w14:paraId="750B2D15" w14:textId="77777777" w:rsidR="00F05A76" w:rsidRPr="00F05A76" w:rsidRDefault="005847C9" w:rsidP="00F05A76">
      <w:pPr>
        <w:pStyle w:val="Para18"/>
        <w:suppressAutoHyphens/>
        <w:spacing w:line="240" w:lineRule="auto"/>
        <w:ind w:firstLine="0"/>
        <w:jc w:val="both"/>
        <w:rPr>
          <w:rFonts w:ascii="Verdana" w:hAnsi="Verdana"/>
          <w:i w:val="0"/>
          <w:iCs w:val="0"/>
          <w:sz w:val="24"/>
        </w:rPr>
      </w:pPr>
      <w:r w:rsidRPr="00F05A76">
        <w:rPr>
          <w:rFonts w:ascii="Verdana" w:hAnsi="Verdana"/>
          <w:i w:val="0"/>
          <w:iCs w:val="0"/>
          <w:sz w:val="24"/>
        </w:rPr>
        <w:t>Lawrence Watt-Evans</w:t>
      </w:r>
    </w:p>
    <w:p w14:paraId="19D924DF" w14:textId="1A1B616B" w:rsidR="00F05A76" w:rsidRPr="00F05A76" w:rsidRDefault="00F05A76" w:rsidP="00F05A76">
      <w:pPr>
        <w:pStyle w:val="Para18"/>
        <w:suppressAutoHyphens/>
        <w:spacing w:line="240" w:lineRule="auto"/>
        <w:ind w:firstLine="283"/>
        <w:jc w:val="both"/>
        <w:rPr>
          <w:rFonts w:ascii="Verdana" w:hAnsi="Verdana"/>
          <w:i w:val="0"/>
          <w:iCs w:val="0"/>
          <w:sz w:val="20"/>
        </w:rPr>
      </w:pPr>
    </w:p>
    <w:p w14:paraId="5FEE36AD" w14:textId="4C7B0187" w:rsidR="00357132" w:rsidRPr="00F05A76" w:rsidRDefault="00357132" w:rsidP="00F05A76">
      <w:pPr>
        <w:pStyle w:val="Para09"/>
        <w:suppressAutoHyphens/>
        <w:spacing w:line="240" w:lineRule="auto"/>
        <w:ind w:firstLine="283"/>
        <w:rPr>
          <w:rFonts w:ascii="Verdana" w:hAnsi="Verdana"/>
          <w:sz w:val="20"/>
        </w:rPr>
      </w:pPr>
      <w:r w:rsidRPr="00F05A76">
        <w:rPr>
          <w:rFonts w:ascii="Verdana" w:hAnsi="Verdana"/>
          <w:sz w:val="20"/>
        </w:rPr>
        <w:t>Sometimes he tried to tell himself that the wait at the gate was the worst part. Why they called it a gate at all, he was</w:t>
      </w:r>
      <w:r w:rsidR="00F05A76">
        <w:rPr>
          <w:rFonts w:ascii="Verdana" w:hAnsi="Verdana"/>
          <w:sz w:val="20"/>
        </w:rPr>
        <w:t>n’t</w:t>
      </w:r>
      <w:r w:rsidRPr="00F05A76">
        <w:rPr>
          <w:rFonts w:ascii="Verdana" w:hAnsi="Verdana"/>
          <w:sz w:val="20"/>
        </w:rPr>
        <w:t xml:space="preserve"> sure</w:t>
      </w:r>
      <w:r w:rsidR="000D74FA">
        <w:rPr>
          <w:rFonts w:ascii="Verdana" w:hAnsi="Verdana"/>
          <w:sz w:val="20"/>
        </w:rPr>
        <w:t xml:space="preserve"> — </w:t>
      </w:r>
      <w:r w:rsidRPr="00F05A76">
        <w:rPr>
          <w:rFonts w:ascii="Verdana" w:hAnsi="Verdana"/>
          <w:sz w:val="20"/>
        </w:rPr>
        <w:t>the damn thing was</w:t>
      </w:r>
      <w:r w:rsidR="00F05A76">
        <w:rPr>
          <w:rFonts w:ascii="Verdana" w:hAnsi="Verdana"/>
          <w:sz w:val="20"/>
        </w:rPr>
        <w:t>n’t</w:t>
      </w:r>
      <w:r w:rsidRPr="00F05A76">
        <w:rPr>
          <w:rFonts w:ascii="Verdana" w:hAnsi="Verdana"/>
          <w:sz w:val="20"/>
        </w:rPr>
        <w:t xml:space="preserve"> a gate, it was a tunnel, and the combination made him think of the gates of Hell.</w:t>
      </w:r>
    </w:p>
    <w:p w14:paraId="3A684020" w14:textId="59B7A042"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That was all too appropriate an image</w:t>
      </w:r>
      <w:r w:rsidR="000D74FA">
        <w:rPr>
          <w:rFonts w:ascii="Verdana" w:hAnsi="Verdana"/>
          <w:sz w:val="20"/>
        </w:rPr>
        <w:t>—</w:t>
      </w:r>
      <w:r w:rsidRPr="00F05A76">
        <w:rPr>
          <w:rFonts w:ascii="Verdana" w:hAnsi="Verdana"/>
          <w:sz w:val="20"/>
        </w:rPr>
        <w:t>a tunnel down into the Hell of an airliner</w:t>
      </w:r>
      <w:r w:rsidR="00F05A76">
        <w:rPr>
          <w:rFonts w:ascii="Verdana" w:hAnsi="Verdana"/>
          <w:sz w:val="20"/>
        </w:rPr>
        <w:t>’s</w:t>
      </w:r>
      <w:r w:rsidRPr="00F05A76">
        <w:rPr>
          <w:rFonts w:ascii="Verdana" w:hAnsi="Verdana"/>
          <w:sz w:val="20"/>
        </w:rPr>
        <w:t xml:space="preserve"> cabin, with its sadistically-narrow seats, its fetid pressurized air, the hard, ugly plastic everywhere.</w:t>
      </w:r>
    </w:p>
    <w:p w14:paraId="4C70DF8B" w14:textId="04FEFF86"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The wait was</w:t>
      </w:r>
      <w:r w:rsidR="00F05A76">
        <w:rPr>
          <w:rFonts w:ascii="Verdana" w:hAnsi="Verdana"/>
          <w:sz w:val="20"/>
        </w:rPr>
        <w:t>n’t</w:t>
      </w:r>
      <w:r w:rsidRPr="00F05A76">
        <w:rPr>
          <w:rFonts w:ascii="Verdana" w:hAnsi="Verdana"/>
          <w:sz w:val="20"/>
        </w:rPr>
        <w:t xml:space="preserve"> really the worst part at all. It was bad, it was very bad, but the</w:t>
      </w:r>
      <w:r w:rsidRPr="00F05A76">
        <w:rPr>
          <w:rStyle w:val="02Text"/>
          <w:rFonts w:ascii="Verdana" w:eastAsia="Times" w:hAnsi="Verdana"/>
          <w:sz w:val="20"/>
        </w:rPr>
        <w:t xml:space="preserve"> </w:t>
      </w:r>
      <w:r w:rsidRPr="00F05A76">
        <w:rPr>
          <w:rStyle w:val="00Text"/>
          <w:rFonts w:ascii="Verdana" w:hAnsi="Verdana"/>
          <w:sz w:val="20"/>
        </w:rPr>
        <w:t>worst</w:t>
      </w:r>
      <w:r w:rsidRPr="00F05A76">
        <w:rPr>
          <w:rStyle w:val="02Text"/>
          <w:rFonts w:ascii="Verdana" w:eastAsia="Times" w:hAnsi="Verdana"/>
          <w:sz w:val="20"/>
        </w:rPr>
        <w:t xml:space="preserve"> </w:t>
      </w:r>
      <w:r w:rsidRPr="00F05A76">
        <w:rPr>
          <w:rFonts w:ascii="Verdana" w:hAnsi="Verdana"/>
          <w:sz w:val="20"/>
        </w:rPr>
        <w:t>part...</w:t>
      </w:r>
    </w:p>
    <w:p w14:paraId="213CC21F" w14:textId="413C0530"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Well, it just kept on getting worse. The long, horrible wait in that dreary holding pen, strewn with other people</w:t>
      </w:r>
      <w:r w:rsidR="00F05A76">
        <w:rPr>
          <w:rFonts w:ascii="Verdana" w:hAnsi="Verdana"/>
          <w:sz w:val="20"/>
        </w:rPr>
        <w:t>’s</w:t>
      </w:r>
      <w:r w:rsidRPr="00F05A76">
        <w:rPr>
          <w:rFonts w:ascii="Verdana" w:hAnsi="Verdana"/>
          <w:sz w:val="20"/>
        </w:rPr>
        <w:t xml:space="preserve"> newspapers, and then the march down the tunnel like prisoners into their cells, squeezing through that right-angle right turn where the crew greeted everyone with their phony smiles and where, off to the left, he could see into the cockpit, could see all that ominous black machinery with its colored lights, obviously too complex for anyone to actually understand and control properly.</w:t>
      </w:r>
    </w:p>
    <w:p w14:paraId="32EFE4F2" w14:textId="2F4250EA"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then down the aisle, waiting while people stuffed heavy luggage into the overhead compartments, standing there sweating and stinking of fear while those idiots blithely tried to jam in as much as possible, so that it could all fall down on him later, and then they</w:t>
      </w:r>
      <w:r w:rsidR="00F05A76">
        <w:rPr>
          <w:rFonts w:ascii="Verdana" w:hAnsi="Verdana"/>
          <w:sz w:val="20"/>
        </w:rPr>
        <w:t>’d</w:t>
      </w:r>
      <w:r w:rsidRPr="00F05A76">
        <w:rPr>
          <w:rFonts w:ascii="Verdana" w:hAnsi="Verdana"/>
          <w:sz w:val="20"/>
        </w:rPr>
        <w:t xml:space="preserve"> bend themselves into their horrid little seats and let him past, so that he could find his own horrid little seat and squeeze himself into it.</w:t>
      </w:r>
    </w:p>
    <w:p w14:paraId="382EEEE8" w14:textId="345D9E63"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Grope for the seatbelt, near panic for a moment when one side seems to be missing, visions of bouncing around the cabin, head battering against the reading lights and attendant call buttons, as the plane veers and swoops. Then find the belt, buckle in, and worry about whether he</w:t>
      </w:r>
      <w:r w:rsidR="00F05A76">
        <w:rPr>
          <w:rFonts w:ascii="Verdana" w:hAnsi="Verdana"/>
          <w:sz w:val="20"/>
        </w:rPr>
        <w:t>’ll</w:t>
      </w:r>
      <w:r w:rsidRPr="00F05A76">
        <w:rPr>
          <w:rFonts w:ascii="Verdana" w:hAnsi="Verdana"/>
          <w:sz w:val="20"/>
        </w:rPr>
        <w:t xml:space="preserve"> be able to get it open again, ever, or whether he</w:t>
      </w:r>
      <w:r w:rsidR="00F05A76">
        <w:rPr>
          <w:rFonts w:ascii="Verdana" w:hAnsi="Verdana"/>
          <w:sz w:val="20"/>
        </w:rPr>
        <w:t>’ll</w:t>
      </w:r>
      <w:r w:rsidRPr="00F05A76">
        <w:rPr>
          <w:rFonts w:ascii="Verdana" w:hAnsi="Verdana"/>
          <w:sz w:val="20"/>
        </w:rPr>
        <w:t xml:space="preserve"> sit there, trapped and struggling, while the cabin fills with smoke, with flame, with water, while the other passengers all slide out to safety and he sits there, strapped down and waiting, and they do</w:t>
      </w:r>
      <w:r w:rsidR="00F05A76">
        <w:rPr>
          <w:rFonts w:ascii="Verdana" w:hAnsi="Verdana"/>
          <w:sz w:val="20"/>
        </w:rPr>
        <w:t>n’t</w:t>
      </w:r>
      <w:r w:rsidRPr="00F05A76">
        <w:rPr>
          <w:rFonts w:ascii="Verdana" w:hAnsi="Verdana"/>
          <w:sz w:val="20"/>
        </w:rPr>
        <w:t xml:space="preserve"> hear his screams over their own relieved laughter...</w:t>
      </w:r>
    </w:p>
    <w:p w14:paraId="7B900FB2" w14:textId="7A0F2BC4"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his knees hit the seat in front of him, his head does</w:t>
      </w:r>
      <w:r w:rsidR="00F05A76">
        <w:rPr>
          <w:rFonts w:ascii="Verdana" w:hAnsi="Verdana"/>
          <w:sz w:val="20"/>
        </w:rPr>
        <w:t>n’t</w:t>
      </w:r>
      <w:r w:rsidRPr="00F05A76">
        <w:rPr>
          <w:rFonts w:ascii="Verdana" w:hAnsi="Verdana"/>
          <w:sz w:val="20"/>
        </w:rPr>
        <w:t xml:space="preserve"> fit comfortably on the headrest, half the time they</w:t>
      </w:r>
      <w:r w:rsidR="00F05A76">
        <w:rPr>
          <w:rFonts w:ascii="Verdana" w:hAnsi="Verdana"/>
          <w:sz w:val="20"/>
        </w:rPr>
        <w:t>’re</w:t>
      </w:r>
      <w:r w:rsidRPr="00F05A76">
        <w:rPr>
          <w:rFonts w:ascii="Verdana" w:hAnsi="Verdana"/>
          <w:sz w:val="20"/>
        </w:rPr>
        <w:t xml:space="preserve"> flying the attendants block the aisle with their silly drink cart so he ca</w:t>
      </w:r>
      <w:r w:rsidR="00F05A76">
        <w:rPr>
          <w:rFonts w:ascii="Verdana" w:hAnsi="Verdana"/>
          <w:sz w:val="20"/>
        </w:rPr>
        <w:t>n’t</w:t>
      </w:r>
      <w:r w:rsidRPr="00F05A76">
        <w:rPr>
          <w:rFonts w:ascii="Verdana" w:hAnsi="Verdana"/>
          <w:sz w:val="20"/>
        </w:rPr>
        <w:t xml:space="preserve"> reach the lavatory or the exit if there</w:t>
      </w:r>
      <w:r w:rsidR="00F05A76">
        <w:rPr>
          <w:rFonts w:ascii="Verdana" w:hAnsi="Verdana"/>
          <w:sz w:val="20"/>
        </w:rPr>
        <w:t>’s</w:t>
      </w:r>
      <w:r w:rsidRPr="00F05A76">
        <w:rPr>
          <w:rFonts w:ascii="Verdana" w:hAnsi="Verdana"/>
          <w:sz w:val="20"/>
        </w:rPr>
        <w:t xml:space="preserve"> an emergency.</w:t>
      </w:r>
    </w:p>
    <w:p w14:paraId="60B72290" w14:textId="77777777"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the take-off, the engines screaming so that it hurts to think, the wing deforming itself as he watches out the window, what if those flaps come loose, can those little metal struts really hold it all together at six hundred miles an hour, my God,</w:t>
      </w:r>
      <w:r w:rsidRPr="00F05A76">
        <w:rPr>
          <w:rStyle w:val="02Text"/>
          <w:rFonts w:ascii="Verdana" w:eastAsia="Times" w:hAnsi="Verdana"/>
          <w:sz w:val="20"/>
        </w:rPr>
        <w:t xml:space="preserve"> </w:t>
      </w:r>
      <w:r w:rsidRPr="00F05A76">
        <w:rPr>
          <w:rStyle w:val="00Text"/>
          <w:rFonts w:ascii="Verdana" w:hAnsi="Verdana"/>
          <w:sz w:val="20"/>
        </w:rPr>
        <w:t>six hundred miles an hour</w:t>
      </w:r>
      <w:r w:rsidRPr="00F05A76">
        <w:rPr>
          <w:rFonts w:ascii="Verdana" w:hAnsi="Verdana"/>
          <w:sz w:val="20"/>
        </w:rPr>
        <w:t>, how can</w:t>
      </w:r>
      <w:r w:rsidRPr="00F05A76">
        <w:rPr>
          <w:rStyle w:val="02Text"/>
          <w:rFonts w:ascii="Verdana" w:eastAsia="Times" w:hAnsi="Verdana"/>
          <w:sz w:val="20"/>
        </w:rPr>
        <w:t xml:space="preserve"> </w:t>
      </w:r>
      <w:r w:rsidRPr="00F05A76">
        <w:rPr>
          <w:rStyle w:val="00Text"/>
          <w:rFonts w:ascii="Verdana" w:hAnsi="Verdana"/>
          <w:sz w:val="20"/>
        </w:rPr>
        <w:t>anything</w:t>
      </w:r>
      <w:r w:rsidRPr="00F05A76">
        <w:rPr>
          <w:rStyle w:val="02Text"/>
          <w:rFonts w:ascii="Verdana" w:eastAsia="Times" w:hAnsi="Verdana"/>
          <w:sz w:val="20"/>
        </w:rPr>
        <w:t xml:space="preserve"> </w:t>
      </w:r>
      <w:r w:rsidRPr="00F05A76">
        <w:rPr>
          <w:rFonts w:ascii="Verdana" w:hAnsi="Verdana"/>
          <w:sz w:val="20"/>
        </w:rPr>
        <w:t>hold together, how can anyone control it, at that speed?</w:t>
      </w:r>
    </w:p>
    <w:p w14:paraId="6CB5D4BD" w14:textId="6280C476"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Six hundred miles an hour, thirty thousand feet up, that</w:t>
      </w:r>
      <w:r w:rsidR="00F05A76">
        <w:rPr>
          <w:rFonts w:ascii="Verdana" w:hAnsi="Verdana"/>
          <w:sz w:val="20"/>
        </w:rPr>
        <w:t>’s</w:t>
      </w:r>
      <w:r w:rsidRPr="00F05A76">
        <w:rPr>
          <w:rStyle w:val="02Text"/>
          <w:rFonts w:ascii="Verdana" w:eastAsia="Times" w:hAnsi="Verdana"/>
          <w:sz w:val="20"/>
        </w:rPr>
        <w:t xml:space="preserve"> </w:t>
      </w:r>
      <w:r w:rsidRPr="00F05A76">
        <w:rPr>
          <w:rStyle w:val="00Text"/>
          <w:rFonts w:ascii="Verdana" w:hAnsi="Verdana"/>
          <w:sz w:val="20"/>
        </w:rPr>
        <w:t>six miles up</w:t>
      </w:r>
      <w:r w:rsidRPr="00F05A76">
        <w:rPr>
          <w:rFonts w:ascii="Verdana" w:hAnsi="Verdana"/>
          <w:sz w:val="20"/>
        </w:rPr>
        <w:t>, six miles with nothing but empty air below them, nothing holding them up but those bits of metal, those hydraulic struts that hold the wings together, the wings he can see bouncing and shimmying like diving boards that someone</w:t>
      </w:r>
      <w:r w:rsidR="00F05A76">
        <w:rPr>
          <w:rFonts w:ascii="Verdana" w:hAnsi="Verdana"/>
          <w:sz w:val="20"/>
        </w:rPr>
        <w:t>’s</w:t>
      </w:r>
      <w:r w:rsidRPr="00F05A76">
        <w:rPr>
          <w:rFonts w:ascii="Verdana" w:hAnsi="Verdana"/>
          <w:sz w:val="20"/>
        </w:rPr>
        <w:t xml:space="preserve"> just used for that six-mile plunge, the wings that could tear off or fall to pieces at any moment, and the plane would turn and plummet earthward, falling six miles out of the sky, six miles would give him time to watch, to think, to see that he was going to die, he</w:t>
      </w:r>
      <w:r w:rsidR="00F05A76">
        <w:rPr>
          <w:rFonts w:ascii="Verdana" w:hAnsi="Verdana"/>
          <w:sz w:val="20"/>
        </w:rPr>
        <w:t>’d</w:t>
      </w:r>
      <w:r w:rsidRPr="00F05A76">
        <w:rPr>
          <w:rFonts w:ascii="Verdana" w:hAnsi="Verdana"/>
          <w:sz w:val="20"/>
        </w:rPr>
        <w:t xml:space="preserve"> have all the time he needed to think it over, he</w:t>
      </w:r>
      <w:r w:rsidR="00F05A76">
        <w:rPr>
          <w:rFonts w:ascii="Verdana" w:hAnsi="Verdana"/>
          <w:sz w:val="20"/>
        </w:rPr>
        <w:t>’d</w:t>
      </w:r>
      <w:r w:rsidRPr="00F05A76">
        <w:rPr>
          <w:rFonts w:ascii="Verdana" w:hAnsi="Verdana"/>
          <w:sz w:val="20"/>
        </w:rPr>
        <w:t xml:space="preserve"> be able to see the ground screaming up at him, and he would</w:t>
      </w:r>
      <w:r w:rsidR="00F05A76">
        <w:rPr>
          <w:rFonts w:ascii="Verdana" w:hAnsi="Verdana"/>
          <w:sz w:val="20"/>
        </w:rPr>
        <w:t>n’t</w:t>
      </w:r>
      <w:r w:rsidRPr="00F05A76">
        <w:rPr>
          <w:rFonts w:ascii="Verdana" w:hAnsi="Verdana"/>
          <w:sz w:val="20"/>
        </w:rPr>
        <w:t xml:space="preserve"> be able to do a thing, he</w:t>
      </w:r>
      <w:r w:rsidR="00F05A76">
        <w:rPr>
          <w:rFonts w:ascii="Verdana" w:hAnsi="Verdana"/>
          <w:sz w:val="20"/>
        </w:rPr>
        <w:t>’d</w:t>
      </w:r>
      <w:r w:rsidRPr="00F05A76">
        <w:rPr>
          <w:rFonts w:ascii="Verdana" w:hAnsi="Verdana"/>
          <w:sz w:val="20"/>
        </w:rPr>
        <w:t xml:space="preserve"> be strapped in his seat while the plane was in freefall, like the biggest damn roller coaster you ever saw going down a six-mile drop, only there</w:t>
      </w:r>
      <w:r w:rsidR="00F05A76">
        <w:rPr>
          <w:rFonts w:ascii="Verdana" w:hAnsi="Verdana"/>
          <w:sz w:val="20"/>
        </w:rPr>
        <w:t>’s</w:t>
      </w:r>
      <w:r w:rsidRPr="00F05A76">
        <w:rPr>
          <w:rFonts w:ascii="Verdana" w:hAnsi="Verdana"/>
          <w:sz w:val="20"/>
        </w:rPr>
        <w:t xml:space="preserve"> no curved rail to swoop him back up, he</w:t>
      </w:r>
      <w:r w:rsidR="00F05A76">
        <w:rPr>
          <w:rFonts w:ascii="Verdana" w:hAnsi="Verdana"/>
          <w:sz w:val="20"/>
        </w:rPr>
        <w:t>’ll</w:t>
      </w:r>
      <w:r w:rsidRPr="00F05A76">
        <w:rPr>
          <w:rFonts w:ascii="Verdana" w:hAnsi="Verdana"/>
          <w:sz w:val="20"/>
        </w:rPr>
        <w:t xml:space="preserve"> go down and down and</w:t>
      </w:r>
      <w:r w:rsidRPr="00F05A76">
        <w:rPr>
          <w:rStyle w:val="02Text"/>
          <w:rFonts w:ascii="Verdana" w:eastAsia="Times" w:hAnsi="Verdana"/>
          <w:sz w:val="20"/>
        </w:rPr>
        <w:t xml:space="preserve"> </w:t>
      </w:r>
      <w:r w:rsidRPr="00F05A76">
        <w:rPr>
          <w:rStyle w:val="00Text"/>
          <w:rFonts w:ascii="Verdana" w:hAnsi="Verdana"/>
          <w:sz w:val="20"/>
        </w:rPr>
        <w:t>down</w:t>
      </w:r>
      <w:r w:rsidRPr="00F05A76">
        <w:rPr>
          <w:rStyle w:val="02Text"/>
          <w:rFonts w:ascii="Verdana" w:eastAsia="Times" w:hAnsi="Verdana"/>
          <w:sz w:val="20"/>
        </w:rPr>
        <w:t xml:space="preserve"> </w:t>
      </w:r>
      <w:r w:rsidRPr="00F05A76">
        <w:rPr>
          <w:rFonts w:ascii="Verdana" w:hAnsi="Verdana"/>
          <w:sz w:val="20"/>
        </w:rPr>
        <w:t>until he hits the hard earth, and his neck snaps and his bones break and his blood sprays across several counties, they</w:t>
      </w:r>
      <w:r w:rsidR="00F05A76">
        <w:rPr>
          <w:rFonts w:ascii="Verdana" w:hAnsi="Verdana"/>
          <w:sz w:val="20"/>
        </w:rPr>
        <w:t>’ll</w:t>
      </w:r>
      <w:r w:rsidRPr="00F05A76">
        <w:rPr>
          <w:rFonts w:ascii="Verdana" w:hAnsi="Verdana"/>
          <w:sz w:val="20"/>
        </w:rPr>
        <w:t xml:space="preserve"> be picking pieces of him out of cornfields and hedges, and everyone will read the newspapers and see just another statistic and they</w:t>
      </w:r>
      <w:r w:rsidR="00F05A76">
        <w:rPr>
          <w:rFonts w:ascii="Verdana" w:hAnsi="Verdana"/>
          <w:sz w:val="20"/>
        </w:rPr>
        <w:t>’ll</w:t>
      </w:r>
      <w:r w:rsidRPr="00F05A76">
        <w:rPr>
          <w:rFonts w:ascii="Verdana" w:hAnsi="Verdana"/>
          <w:sz w:val="20"/>
        </w:rPr>
        <w:t xml:space="preserve"> never think of the shock of impact, the incredible pain, the burned black flesh when the jet fuel ignites.</w:t>
      </w:r>
    </w:p>
    <w:p w14:paraId="16AF3C1E" w14:textId="1A6F411F"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if the wings hold up, if the pilot does</w:t>
      </w:r>
      <w:r w:rsidR="00F05A76">
        <w:rPr>
          <w:rFonts w:ascii="Verdana" w:hAnsi="Verdana"/>
          <w:sz w:val="20"/>
        </w:rPr>
        <w:t>n’t</w:t>
      </w:r>
      <w:r w:rsidRPr="00F05A76">
        <w:rPr>
          <w:rFonts w:ascii="Verdana" w:hAnsi="Verdana"/>
          <w:sz w:val="20"/>
        </w:rPr>
        <w:t xml:space="preserve"> go mad and dive just to see how big a crater he can make, if the pilot does</w:t>
      </w:r>
      <w:r w:rsidR="00F05A76">
        <w:rPr>
          <w:rFonts w:ascii="Verdana" w:hAnsi="Verdana"/>
          <w:sz w:val="20"/>
        </w:rPr>
        <w:t>n’t</w:t>
      </w:r>
      <w:r w:rsidRPr="00F05A76">
        <w:rPr>
          <w:rFonts w:ascii="Verdana" w:hAnsi="Verdana"/>
          <w:sz w:val="20"/>
        </w:rPr>
        <w:t xml:space="preserve"> die of a stroke and send them diving, if the engines do</w:t>
      </w:r>
      <w:r w:rsidR="00F05A76">
        <w:rPr>
          <w:rFonts w:ascii="Verdana" w:hAnsi="Verdana"/>
          <w:sz w:val="20"/>
        </w:rPr>
        <w:t>n’t</w:t>
      </w:r>
      <w:r w:rsidRPr="00F05A76">
        <w:rPr>
          <w:rFonts w:ascii="Verdana" w:hAnsi="Verdana"/>
          <w:sz w:val="20"/>
        </w:rPr>
        <w:t xml:space="preserve"> explode, if the fuel does</w:t>
      </w:r>
      <w:r w:rsidR="00F05A76">
        <w:rPr>
          <w:rFonts w:ascii="Verdana" w:hAnsi="Verdana"/>
          <w:sz w:val="20"/>
        </w:rPr>
        <w:t>n’t</w:t>
      </w:r>
      <w:r w:rsidRPr="00F05A76">
        <w:rPr>
          <w:rFonts w:ascii="Verdana" w:hAnsi="Verdana"/>
          <w:sz w:val="20"/>
        </w:rPr>
        <w:t xml:space="preserve"> spill away into the air as a toxic cloud settling over the countryside and leaving them powerless, if the whole thing does</w:t>
      </w:r>
      <w:r w:rsidR="00F05A76">
        <w:rPr>
          <w:rFonts w:ascii="Verdana" w:hAnsi="Verdana"/>
          <w:sz w:val="20"/>
        </w:rPr>
        <w:t>n’t</w:t>
      </w:r>
      <w:r w:rsidRPr="00F05A76">
        <w:rPr>
          <w:rFonts w:ascii="Verdana" w:hAnsi="Verdana"/>
          <w:sz w:val="20"/>
        </w:rPr>
        <w:t xml:space="preserve"> catch fire from the friction of that incredible six-hundred-mile-an-hour speed and smother them all in smoke, if the pressurization does</w:t>
      </w:r>
      <w:r w:rsidR="00F05A76">
        <w:rPr>
          <w:rFonts w:ascii="Verdana" w:hAnsi="Verdana"/>
          <w:sz w:val="20"/>
        </w:rPr>
        <w:t>n’t</w:t>
      </w:r>
      <w:r w:rsidRPr="00F05A76">
        <w:rPr>
          <w:rFonts w:ascii="Verdana" w:hAnsi="Verdana"/>
          <w:sz w:val="20"/>
        </w:rPr>
        <w:t xml:space="preserve"> fail and leave them all gasping in unbreathably thin air, eyes bugging out and hands clutching throats as they suck at air that is</w:t>
      </w:r>
      <w:r w:rsidR="00F05A76">
        <w:rPr>
          <w:rFonts w:ascii="Verdana" w:hAnsi="Verdana"/>
          <w:sz w:val="20"/>
        </w:rPr>
        <w:t>n’t</w:t>
      </w:r>
      <w:r w:rsidRPr="00F05A76">
        <w:rPr>
          <w:rFonts w:ascii="Verdana" w:hAnsi="Verdana"/>
          <w:sz w:val="20"/>
        </w:rPr>
        <w:t xml:space="preserve"> there, drowning in near-vacuum like fish out of water... if none of that happens, then they</w:t>
      </w:r>
      <w:r w:rsidR="00F05A76">
        <w:rPr>
          <w:rFonts w:ascii="Verdana" w:hAnsi="Verdana"/>
          <w:sz w:val="20"/>
        </w:rPr>
        <w:t>’ll</w:t>
      </w:r>
      <w:r w:rsidRPr="00F05A76">
        <w:rPr>
          <w:rFonts w:ascii="Verdana" w:hAnsi="Verdana"/>
          <w:sz w:val="20"/>
        </w:rPr>
        <w:t xml:space="preserve"> </w:t>
      </w:r>
      <w:r w:rsidRPr="00F05A76">
        <w:rPr>
          <w:rFonts w:ascii="Verdana" w:hAnsi="Verdana"/>
          <w:sz w:val="20"/>
        </w:rPr>
        <w:lastRenderedPageBreak/>
        <w:t>reach the airport where they</w:t>
      </w:r>
      <w:r w:rsidR="00F05A76">
        <w:rPr>
          <w:rFonts w:ascii="Verdana" w:hAnsi="Verdana"/>
          <w:sz w:val="20"/>
        </w:rPr>
        <w:t>’re</w:t>
      </w:r>
      <w:r w:rsidRPr="00F05A76">
        <w:rPr>
          <w:rFonts w:ascii="Verdana" w:hAnsi="Verdana"/>
          <w:sz w:val="20"/>
        </w:rPr>
        <w:t xml:space="preserve"> to land, and they</w:t>
      </w:r>
      <w:r w:rsidR="00F05A76">
        <w:rPr>
          <w:rFonts w:ascii="Verdana" w:hAnsi="Verdana"/>
          <w:sz w:val="20"/>
        </w:rPr>
        <w:t>’ll</w:t>
      </w:r>
      <w:r w:rsidRPr="00F05A76">
        <w:rPr>
          <w:rFonts w:ascii="Verdana" w:hAnsi="Verdana"/>
          <w:sz w:val="20"/>
        </w:rPr>
        <w:t xml:space="preserve"> drop down out of the sky</w:t>
      </w:r>
      <w:r w:rsidRPr="00F05A76">
        <w:rPr>
          <w:rStyle w:val="02Text"/>
          <w:rFonts w:ascii="Verdana" w:eastAsia="Times" w:hAnsi="Verdana"/>
          <w:sz w:val="20"/>
        </w:rPr>
        <w:t xml:space="preserve"> </w:t>
      </w:r>
      <w:r w:rsidRPr="00F05A76">
        <w:rPr>
          <w:rStyle w:val="00Text"/>
          <w:rFonts w:ascii="Verdana" w:hAnsi="Verdana"/>
          <w:sz w:val="20"/>
        </w:rPr>
        <w:t>deliberately</w:t>
      </w:r>
      <w:r w:rsidRPr="00F05A76">
        <w:rPr>
          <w:rFonts w:ascii="Verdana" w:hAnsi="Verdana"/>
          <w:sz w:val="20"/>
        </w:rPr>
        <w:t>, falling down through those six miles of nothing and trusting the plane and the pilot to catch them at the last minute and land them safely on the runway, not to plow into a building somewhere; they</w:t>
      </w:r>
      <w:r w:rsidR="00F05A76">
        <w:rPr>
          <w:rFonts w:ascii="Verdana" w:hAnsi="Verdana"/>
          <w:sz w:val="20"/>
        </w:rPr>
        <w:t>’ll</w:t>
      </w:r>
      <w:r w:rsidRPr="00F05A76">
        <w:rPr>
          <w:rFonts w:ascii="Verdana" w:hAnsi="Verdana"/>
          <w:sz w:val="20"/>
        </w:rPr>
        <w:t xml:space="preserve"> hit the ground still traveling two hundred miles an hour, and those engines that have been screaming for hours will suddenly roar into reverse, sucking in everything as they try to stop the plane</w:t>
      </w:r>
      <w:r w:rsidR="00F05A76">
        <w:rPr>
          <w:rFonts w:ascii="Verdana" w:hAnsi="Verdana"/>
          <w:sz w:val="20"/>
        </w:rPr>
        <w:t>’s</w:t>
      </w:r>
      <w:r w:rsidRPr="00F05A76">
        <w:rPr>
          <w:rFonts w:ascii="Verdana" w:hAnsi="Verdana"/>
          <w:sz w:val="20"/>
        </w:rPr>
        <w:t xml:space="preserve"> headlong rush to disaster, and the tires will squeal and shudder as they scrape along the tarmac, and he</w:t>
      </w:r>
      <w:r w:rsidR="00F05A76">
        <w:rPr>
          <w:rFonts w:ascii="Verdana" w:hAnsi="Verdana"/>
          <w:sz w:val="20"/>
        </w:rPr>
        <w:t>’ll</w:t>
      </w:r>
      <w:r w:rsidRPr="00F05A76">
        <w:rPr>
          <w:rFonts w:ascii="Verdana" w:hAnsi="Verdana"/>
          <w:sz w:val="20"/>
        </w:rPr>
        <w:t xml:space="preserve"> sit helplessly in his seat, his life in the pilot</w:t>
      </w:r>
      <w:r w:rsidR="00F05A76">
        <w:rPr>
          <w:rFonts w:ascii="Verdana" w:hAnsi="Verdana"/>
          <w:sz w:val="20"/>
        </w:rPr>
        <w:t>’s</w:t>
      </w:r>
      <w:r w:rsidRPr="00F05A76">
        <w:rPr>
          <w:rFonts w:ascii="Verdana" w:hAnsi="Verdana"/>
          <w:sz w:val="20"/>
        </w:rPr>
        <w:t xml:space="preserve"> hands, waiting for the impact with the terminal, with another plane that</w:t>
      </w:r>
      <w:r w:rsidR="00F05A76">
        <w:rPr>
          <w:rFonts w:ascii="Verdana" w:hAnsi="Verdana"/>
          <w:sz w:val="20"/>
        </w:rPr>
        <w:t>’s</w:t>
      </w:r>
      <w:r w:rsidRPr="00F05A76">
        <w:rPr>
          <w:rFonts w:ascii="Verdana" w:hAnsi="Verdana"/>
          <w:sz w:val="20"/>
        </w:rPr>
        <w:t xml:space="preserve"> on the runway by mistake; waiting for a tire to blow, a strut to fail, for the plane to buckle sideways and drive wreckage in through the window at him.</w:t>
      </w:r>
    </w:p>
    <w:p w14:paraId="5BA1FC46" w14:textId="5281E524"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w:t>
      </w:r>
      <w:r w:rsidRPr="00F05A76">
        <w:rPr>
          <w:rStyle w:val="02Text"/>
          <w:rFonts w:ascii="Verdana" w:eastAsia="Times" w:hAnsi="Verdana"/>
          <w:sz w:val="20"/>
        </w:rPr>
        <w:t xml:space="preserve"> </w:t>
      </w:r>
      <w:r w:rsidRPr="00F05A76">
        <w:rPr>
          <w:rStyle w:val="00Text"/>
          <w:rFonts w:ascii="Verdana" w:hAnsi="Verdana"/>
          <w:sz w:val="20"/>
        </w:rPr>
        <w:t>that</w:t>
      </w:r>
      <w:r w:rsidRPr="00F05A76">
        <w:rPr>
          <w:rStyle w:val="02Text"/>
          <w:rFonts w:ascii="Verdana" w:eastAsia="Times" w:hAnsi="Verdana"/>
          <w:sz w:val="20"/>
        </w:rPr>
        <w:t xml:space="preserve"> </w:t>
      </w:r>
      <w:r w:rsidRPr="00F05A76">
        <w:rPr>
          <w:rFonts w:ascii="Verdana" w:hAnsi="Verdana"/>
          <w:sz w:val="20"/>
        </w:rPr>
        <w:t>was the worst; after that, it would be over, the panic would subside, his stomach would relax</w:t>
      </w:r>
      <w:r w:rsidR="000D74FA">
        <w:rPr>
          <w:rFonts w:ascii="Verdana" w:hAnsi="Verdana"/>
          <w:sz w:val="20"/>
        </w:rPr>
        <w:t>—</w:t>
      </w:r>
      <w:r w:rsidRPr="00F05A76">
        <w:rPr>
          <w:rFonts w:ascii="Verdana" w:hAnsi="Verdana"/>
          <w:sz w:val="20"/>
        </w:rPr>
        <w:t>he might need to vomit, he had once or twice</w:t>
      </w:r>
      <w:r w:rsidR="000D74FA">
        <w:rPr>
          <w:rFonts w:ascii="Verdana" w:hAnsi="Verdana"/>
          <w:sz w:val="20"/>
        </w:rPr>
        <w:t>—</w:t>
      </w:r>
      <w:r w:rsidRPr="00F05A76">
        <w:rPr>
          <w:rFonts w:ascii="Verdana" w:hAnsi="Verdana"/>
          <w:sz w:val="20"/>
        </w:rPr>
        <w:t>and he would get off the plane only shaking slightly, and he</w:t>
      </w:r>
      <w:r w:rsidR="00F05A76">
        <w:rPr>
          <w:rFonts w:ascii="Verdana" w:hAnsi="Verdana"/>
          <w:sz w:val="20"/>
        </w:rPr>
        <w:t>’d</w:t>
      </w:r>
      <w:r w:rsidRPr="00F05A76">
        <w:rPr>
          <w:rFonts w:ascii="Verdana" w:hAnsi="Verdana"/>
          <w:sz w:val="20"/>
        </w:rPr>
        <w:t xml:space="preserve"> tell himself that there, it was</w:t>
      </w:r>
      <w:r w:rsidR="00F05A76">
        <w:rPr>
          <w:rFonts w:ascii="Verdana" w:hAnsi="Verdana"/>
          <w:sz w:val="20"/>
        </w:rPr>
        <w:t>n’t</w:t>
      </w:r>
      <w:r w:rsidRPr="00F05A76">
        <w:rPr>
          <w:rFonts w:ascii="Verdana" w:hAnsi="Verdana"/>
          <w:sz w:val="20"/>
        </w:rPr>
        <w:t xml:space="preserve"> really all that bad, he</w:t>
      </w:r>
      <w:r w:rsidR="00F05A76">
        <w:rPr>
          <w:rFonts w:ascii="Verdana" w:hAnsi="Verdana"/>
          <w:sz w:val="20"/>
        </w:rPr>
        <w:t>’d</w:t>
      </w:r>
      <w:r w:rsidRPr="00F05A76">
        <w:rPr>
          <w:rFonts w:ascii="Verdana" w:hAnsi="Verdana"/>
          <w:sz w:val="20"/>
        </w:rPr>
        <w:t xml:space="preserve"> tell his friends that he was okay, he did</w:t>
      </w:r>
      <w:r w:rsidR="00F05A76">
        <w:rPr>
          <w:rFonts w:ascii="Verdana" w:hAnsi="Verdana"/>
          <w:sz w:val="20"/>
        </w:rPr>
        <w:t>n’t</w:t>
      </w:r>
      <w:r w:rsidRPr="00F05A76">
        <w:rPr>
          <w:rFonts w:ascii="Verdana" w:hAnsi="Verdana"/>
          <w:sz w:val="20"/>
        </w:rPr>
        <w:t xml:space="preserve"> like flying but it was no big deal, there was nothing to be scared of. He knew all the statistics, the facts, the reasonable, rational attitudes, and he would convince himself that he believed them, that they applied to him, that he could fight down his fear and control it.</w:t>
      </w:r>
    </w:p>
    <w:p w14:paraId="7057FE2A" w14:textId="2AEF3386"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knew that his fear was</w:t>
      </w:r>
      <w:r w:rsidR="00F05A76">
        <w:rPr>
          <w:rFonts w:ascii="Verdana" w:hAnsi="Verdana"/>
          <w:sz w:val="20"/>
        </w:rPr>
        <w:t>n’t</w:t>
      </w:r>
      <w:r w:rsidRPr="00F05A76">
        <w:rPr>
          <w:rFonts w:ascii="Verdana" w:hAnsi="Verdana"/>
          <w:sz w:val="20"/>
        </w:rPr>
        <w:t xml:space="preserve"> rational, not really, and he was a rational man. He</w:t>
      </w:r>
      <w:r w:rsidR="00F05A76">
        <w:rPr>
          <w:rFonts w:ascii="Verdana" w:hAnsi="Verdana"/>
          <w:sz w:val="20"/>
        </w:rPr>
        <w:t>’d</w:t>
      </w:r>
      <w:r w:rsidRPr="00F05A76">
        <w:rPr>
          <w:rFonts w:ascii="Verdana" w:hAnsi="Verdana"/>
          <w:sz w:val="20"/>
        </w:rPr>
        <w:t xml:space="preserve"> relax and he</w:t>
      </w:r>
      <w:r w:rsidR="00F05A76">
        <w:rPr>
          <w:rFonts w:ascii="Verdana" w:hAnsi="Verdana"/>
          <w:sz w:val="20"/>
        </w:rPr>
        <w:t>’d</w:t>
      </w:r>
      <w:r w:rsidRPr="00F05A76">
        <w:rPr>
          <w:rStyle w:val="02Text"/>
          <w:rFonts w:ascii="Verdana" w:eastAsia="Times" w:hAnsi="Verdana"/>
          <w:sz w:val="20"/>
        </w:rPr>
        <w:t xml:space="preserve"> </w:t>
      </w:r>
      <w:r w:rsidRPr="00F05A76">
        <w:rPr>
          <w:rStyle w:val="00Text"/>
          <w:rFonts w:ascii="Verdana" w:hAnsi="Verdana"/>
          <w:sz w:val="20"/>
        </w:rPr>
        <w:t>forget</w:t>
      </w:r>
      <w:r w:rsidRPr="00F05A76">
        <w:rPr>
          <w:rStyle w:val="02Text"/>
          <w:rFonts w:ascii="Verdana" w:eastAsia="Times" w:hAnsi="Verdana"/>
          <w:sz w:val="20"/>
        </w:rPr>
        <w:t xml:space="preserve"> </w:t>
      </w:r>
      <w:r w:rsidRPr="00F05A76">
        <w:rPr>
          <w:rFonts w:ascii="Verdana" w:hAnsi="Verdana"/>
          <w:sz w:val="20"/>
        </w:rPr>
        <w:t>how awful it was, he</w:t>
      </w:r>
      <w:r w:rsidR="00F05A76">
        <w:rPr>
          <w:rFonts w:ascii="Verdana" w:hAnsi="Verdana"/>
          <w:sz w:val="20"/>
        </w:rPr>
        <w:t>’d</w:t>
      </w:r>
      <w:r w:rsidRPr="00F05A76">
        <w:rPr>
          <w:rFonts w:ascii="Verdana" w:hAnsi="Verdana"/>
          <w:sz w:val="20"/>
        </w:rPr>
        <w:t xml:space="preserve"> forget and he</w:t>
      </w:r>
      <w:r w:rsidR="00F05A76">
        <w:rPr>
          <w:rFonts w:ascii="Verdana" w:hAnsi="Verdana"/>
          <w:sz w:val="20"/>
        </w:rPr>
        <w:t>’d</w:t>
      </w:r>
      <w:r w:rsidRPr="00F05A76">
        <w:rPr>
          <w:rFonts w:ascii="Verdana" w:hAnsi="Verdana"/>
          <w:sz w:val="20"/>
        </w:rPr>
        <w:t xml:space="preserve"> agree to do it</w:t>
      </w:r>
      <w:r w:rsidRPr="00F05A76">
        <w:rPr>
          <w:rStyle w:val="02Text"/>
          <w:rFonts w:ascii="Verdana" w:eastAsia="Times" w:hAnsi="Verdana"/>
          <w:sz w:val="20"/>
        </w:rPr>
        <w:t xml:space="preserve"> </w:t>
      </w:r>
      <w:r w:rsidRPr="00F05A76">
        <w:rPr>
          <w:rStyle w:val="00Text"/>
          <w:rFonts w:ascii="Verdana" w:hAnsi="Verdana"/>
          <w:sz w:val="20"/>
        </w:rPr>
        <w:t>again</w:t>
      </w:r>
      <w:r w:rsidRPr="00F05A76">
        <w:rPr>
          <w:rFonts w:ascii="Verdana" w:hAnsi="Verdana"/>
          <w:sz w:val="20"/>
        </w:rPr>
        <w:t>, he</w:t>
      </w:r>
      <w:r w:rsidR="00F05A76">
        <w:rPr>
          <w:rFonts w:ascii="Verdana" w:hAnsi="Verdana"/>
          <w:sz w:val="20"/>
        </w:rPr>
        <w:t>’d</w:t>
      </w:r>
      <w:r w:rsidRPr="00F05A76">
        <w:rPr>
          <w:rFonts w:ascii="Verdana" w:hAnsi="Verdana"/>
          <w:sz w:val="20"/>
        </w:rPr>
        <w:t xml:space="preserve"> buy a ticket to fly somewhere else, and then when it was too late to back out he</w:t>
      </w:r>
      <w:r w:rsidR="00F05A76">
        <w:rPr>
          <w:rFonts w:ascii="Verdana" w:hAnsi="Verdana"/>
          <w:sz w:val="20"/>
        </w:rPr>
        <w:t>’d</w:t>
      </w:r>
      <w:r w:rsidRPr="00F05A76">
        <w:rPr>
          <w:rFonts w:ascii="Verdana" w:hAnsi="Verdana"/>
          <w:sz w:val="20"/>
        </w:rPr>
        <w:t xml:space="preserve"> start remembering again, the panic would start to gnaw at his belly, his throat would dry and tighten, and rationality would fall away, he</w:t>
      </w:r>
      <w:r w:rsidR="00F05A76">
        <w:rPr>
          <w:rFonts w:ascii="Verdana" w:hAnsi="Verdana"/>
          <w:sz w:val="20"/>
        </w:rPr>
        <w:t>’d</w:t>
      </w:r>
      <w:r w:rsidRPr="00F05A76">
        <w:rPr>
          <w:rStyle w:val="02Text"/>
          <w:rFonts w:ascii="Verdana" w:eastAsia="Times" w:hAnsi="Verdana"/>
          <w:sz w:val="20"/>
        </w:rPr>
        <w:t xml:space="preserve"> </w:t>
      </w:r>
      <w:r w:rsidRPr="00F05A76">
        <w:rPr>
          <w:rStyle w:val="00Text"/>
          <w:rFonts w:ascii="Verdana" w:hAnsi="Verdana"/>
          <w:sz w:val="20"/>
        </w:rPr>
        <w:t>know</w:t>
      </w:r>
      <w:r w:rsidRPr="00F05A76">
        <w:rPr>
          <w:rStyle w:val="02Text"/>
          <w:rFonts w:ascii="Verdana" w:eastAsia="Times" w:hAnsi="Verdana"/>
          <w:sz w:val="20"/>
        </w:rPr>
        <w:t xml:space="preserve"> </w:t>
      </w:r>
      <w:r w:rsidRPr="00F05A76">
        <w:rPr>
          <w:rFonts w:ascii="Verdana" w:hAnsi="Verdana"/>
          <w:sz w:val="20"/>
        </w:rPr>
        <w:t>that he was going to die this time, that</w:t>
      </w:r>
      <w:r w:rsidRPr="00F05A76">
        <w:rPr>
          <w:rStyle w:val="02Text"/>
          <w:rFonts w:ascii="Verdana" w:eastAsia="Times" w:hAnsi="Verdana"/>
          <w:sz w:val="20"/>
        </w:rPr>
        <w:t xml:space="preserve"> </w:t>
      </w:r>
      <w:r w:rsidRPr="00F05A76">
        <w:rPr>
          <w:rStyle w:val="00Text"/>
          <w:rFonts w:ascii="Verdana" w:hAnsi="Verdana"/>
          <w:sz w:val="20"/>
        </w:rPr>
        <w:t>this</w:t>
      </w:r>
      <w:r w:rsidRPr="00F05A76">
        <w:rPr>
          <w:rStyle w:val="02Text"/>
          <w:rFonts w:ascii="Verdana" w:eastAsia="Times" w:hAnsi="Verdana"/>
          <w:sz w:val="20"/>
        </w:rPr>
        <w:t xml:space="preserve"> </w:t>
      </w:r>
      <w:r w:rsidRPr="00F05A76">
        <w:rPr>
          <w:rFonts w:ascii="Verdana" w:hAnsi="Verdana"/>
          <w:sz w:val="20"/>
        </w:rPr>
        <w:t>would be the plane that fell flaming from the sky, and it would be worse than ever before, every time it was worse, every time he told himself he was over his fear and every time it was</w:t>
      </w:r>
      <w:r w:rsidRPr="00F05A76">
        <w:rPr>
          <w:rStyle w:val="02Text"/>
          <w:rFonts w:ascii="Verdana" w:eastAsia="Times" w:hAnsi="Verdana"/>
          <w:sz w:val="20"/>
        </w:rPr>
        <w:t xml:space="preserve"> </w:t>
      </w:r>
      <w:r w:rsidRPr="00F05A76">
        <w:rPr>
          <w:rStyle w:val="00Text"/>
          <w:rFonts w:ascii="Verdana" w:hAnsi="Verdana"/>
          <w:sz w:val="20"/>
        </w:rPr>
        <w:t>worse</w:t>
      </w:r>
      <w:r w:rsidRPr="00F05A76">
        <w:rPr>
          <w:rFonts w:ascii="Verdana" w:hAnsi="Verdana"/>
          <w:sz w:val="20"/>
        </w:rPr>
        <w:t>.</w:t>
      </w:r>
    </w:p>
    <w:p w14:paraId="388467DD" w14:textId="77777777"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But every time he</w:t>
      </w:r>
      <w:r w:rsidRPr="00F05A76">
        <w:rPr>
          <w:rStyle w:val="02Text"/>
          <w:rFonts w:ascii="Verdana" w:eastAsia="Times" w:hAnsi="Verdana"/>
          <w:sz w:val="20"/>
        </w:rPr>
        <w:t xml:space="preserve"> </w:t>
      </w:r>
      <w:r w:rsidRPr="00F05A76">
        <w:rPr>
          <w:rStyle w:val="00Text"/>
          <w:rFonts w:ascii="Verdana" w:hAnsi="Verdana"/>
          <w:sz w:val="20"/>
        </w:rPr>
        <w:t>forgot</w:t>
      </w:r>
      <w:r w:rsidRPr="00F05A76">
        <w:rPr>
          <w:rStyle w:val="02Text"/>
          <w:rFonts w:ascii="Verdana" w:eastAsia="Times" w:hAnsi="Verdana"/>
          <w:sz w:val="20"/>
        </w:rPr>
        <w:t xml:space="preserve"> </w:t>
      </w:r>
      <w:r w:rsidRPr="00F05A76">
        <w:rPr>
          <w:rFonts w:ascii="Verdana" w:hAnsi="Verdana"/>
          <w:sz w:val="20"/>
        </w:rPr>
        <w:t>that, forgot what it was like and agreed to fly again, and that brought him back here, right where he was, sitting at that gate to Hell, Gate C3 for Flight 1108, his palms sweaty and his fingers shaking as he tried to control his fear. He looked down at them, tried to will them to be still, to be steady and calm and brave.</w:t>
      </w:r>
    </w:p>
    <w:p w14:paraId="4CFA8B33"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Jack?</w:t>
      </w:r>
      <w:r>
        <w:rPr>
          <w:rFonts w:ascii="Verdana" w:hAnsi="Verdana"/>
          <w:sz w:val="20"/>
        </w:rPr>
        <w:t>”</w:t>
      </w:r>
    </w:p>
    <w:p w14:paraId="3B6F87FF" w14:textId="3185C7A8"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looked up, startled, and his eyes would</w:t>
      </w:r>
      <w:r w:rsidR="00F05A76">
        <w:rPr>
          <w:rFonts w:ascii="Verdana" w:hAnsi="Verdana"/>
          <w:sz w:val="20"/>
        </w:rPr>
        <w:t>n’t</w:t>
      </w:r>
      <w:r w:rsidRPr="00F05A76">
        <w:rPr>
          <w:rFonts w:ascii="Verdana" w:hAnsi="Verdana"/>
          <w:sz w:val="20"/>
        </w:rPr>
        <w:t xml:space="preserve"> focus at first.</w:t>
      </w:r>
    </w:p>
    <w:p w14:paraId="18C805A5"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Jack Hartman? Is that you?</w:t>
      </w:r>
      <w:r>
        <w:rPr>
          <w:rFonts w:ascii="Verdana" w:hAnsi="Verdana"/>
          <w:sz w:val="20"/>
        </w:rPr>
        <w:t>”</w:t>
      </w:r>
    </w:p>
    <w:p w14:paraId="3E03A87D" w14:textId="42BAF14E"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Sharon?</w:t>
      </w:r>
      <w:r>
        <w:rPr>
          <w:rFonts w:ascii="Verdana" w:hAnsi="Verdana"/>
          <w:sz w:val="20"/>
        </w:rPr>
        <w:t xml:space="preserve">” </w:t>
      </w:r>
      <w:r w:rsidR="00357132" w:rsidRPr="00F05A76">
        <w:rPr>
          <w:rFonts w:ascii="Verdana" w:hAnsi="Verdana"/>
          <w:sz w:val="20"/>
        </w:rPr>
        <w:t>The neatly-attired young woman in the dark-green skirt and jacket stood in front of him, looking down at him, a purse hung from one shoulder and an overnight bag held in front of her; he blinked up at the heart-shaped face with its uncertain smile.</w:t>
      </w:r>
    </w:p>
    <w:p w14:paraId="63412DCA" w14:textId="3C74C292"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It</w:t>
      </w:r>
      <w:r w:rsidR="00357132" w:rsidRPr="00F05A76">
        <w:rPr>
          <w:rStyle w:val="02Text"/>
          <w:rFonts w:ascii="Verdana" w:eastAsia="Times" w:hAnsi="Verdana"/>
          <w:sz w:val="20"/>
        </w:rPr>
        <w:t xml:space="preserve"> </w:t>
      </w:r>
      <w:r w:rsidR="00357132" w:rsidRPr="00F05A76">
        <w:rPr>
          <w:rStyle w:val="00Text"/>
          <w:rFonts w:ascii="Verdana" w:hAnsi="Verdana"/>
          <w:sz w:val="20"/>
        </w:rPr>
        <w:t>is</w:t>
      </w:r>
      <w:r w:rsidR="00357132" w:rsidRPr="00F05A76">
        <w:rPr>
          <w:rStyle w:val="02Text"/>
          <w:rFonts w:ascii="Verdana" w:eastAsia="Times" w:hAnsi="Verdana"/>
          <w:sz w:val="20"/>
        </w:rPr>
        <w:t xml:space="preserve"> </w:t>
      </w:r>
      <w:r w:rsidR="00357132" w:rsidRPr="00F05A76">
        <w:rPr>
          <w:rFonts w:ascii="Verdana" w:hAnsi="Verdana"/>
          <w:sz w:val="20"/>
        </w:rPr>
        <w:t>you!</w:t>
      </w:r>
      <w:r>
        <w:rPr>
          <w:rFonts w:ascii="Verdana" w:hAnsi="Verdana"/>
          <w:sz w:val="20"/>
        </w:rPr>
        <w:t xml:space="preserve">” </w:t>
      </w:r>
      <w:r w:rsidR="00357132" w:rsidRPr="00F05A76">
        <w:rPr>
          <w:rFonts w:ascii="Verdana" w:hAnsi="Verdana"/>
          <w:sz w:val="20"/>
        </w:rPr>
        <w:t>she said, and the smile became steadier.</w:t>
      </w:r>
      <w:r>
        <w:rPr>
          <w:rFonts w:ascii="Verdana" w:hAnsi="Verdana"/>
          <w:sz w:val="20"/>
        </w:rPr>
        <w:t xml:space="preserve"> “</w:t>
      </w:r>
      <w:r w:rsidR="00357132" w:rsidRPr="00F05A76">
        <w:rPr>
          <w:rFonts w:ascii="Verdana" w:hAnsi="Verdana"/>
          <w:sz w:val="20"/>
        </w:rPr>
        <w:t>Jack, it</w:t>
      </w:r>
      <w:r>
        <w:rPr>
          <w:rFonts w:ascii="Verdana" w:hAnsi="Verdana"/>
          <w:sz w:val="20"/>
        </w:rPr>
        <w:t>’s</w:t>
      </w:r>
      <w:r w:rsidR="00357132" w:rsidRPr="00F05A76">
        <w:rPr>
          <w:rFonts w:ascii="Verdana" w:hAnsi="Verdana"/>
          <w:sz w:val="20"/>
        </w:rPr>
        <w:t xml:space="preserve"> been years!</w:t>
      </w:r>
      <w:r>
        <w:rPr>
          <w:rFonts w:ascii="Verdana" w:hAnsi="Verdana"/>
          <w:sz w:val="20"/>
        </w:rPr>
        <w:t>”</w:t>
      </w:r>
    </w:p>
    <w:p w14:paraId="751706EF" w14:textId="4C8D4948"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Yeah,</w:t>
      </w:r>
      <w:r>
        <w:rPr>
          <w:rFonts w:ascii="Verdana" w:hAnsi="Verdana"/>
          <w:sz w:val="20"/>
        </w:rPr>
        <w:t xml:space="preserve">” </w:t>
      </w:r>
      <w:r w:rsidR="00357132" w:rsidRPr="00F05A76">
        <w:rPr>
          <w:rFonts w:ascii="Verdana" w:hAnsi="Verdana"/>
          <w:sz w:val="20"/>
        </w:rPr>
        <w:t>he said, vaguely aware that he should smile back, that he should have said something clever, or at least semi-intelligent, rather than the single stupid monosyllable. He should have given some sign that he recognized her and remembered her and was glad to see her.</w:t>
      </w:r>
    </w:p>
    <w:p w14:paraId="41931A98" w14:textId="07C727FB"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could</w:t>
      </w:r>
      <w:r w:rsidR="00F05A76">
        <w:rPr>
          <w:rFonts w:ascii="Verdana" w:hAnsi="Verdana"/>
          <w:sz w:val="20"/>
        </w:rPr>
        <w:t>n’t</w:t>
      </w:r>
      <w:r w:rsidRPr="00F05A76">
        <w:rPr>
          <w:rFonts w:ascii="Verdana" w:hAnsi="Verdana"/>
          <w:sz w:val="20"/>
        </w:rPr>
        <w:t>; he was too full of fear, too busy worrying about his impending death, his certainty that his plane would crash.</w:t>
      </w:r>
    </w:p>
    <w:p w14:paraId="7E6F040D" w14:textId="5C3C5A2E"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Are you all right?</w:t>
      </w:r>
      <w:r>
        <w:rPr>
          <w:rFonts w:ascii="Verdana" w:hAnsi="Verdana"/>
          <w:sz w:val="20"/>
        </w:rPr>
        <w:t xml:space="preserve">” </w:t>
      </w:r>
      <w:r w:rsidR="00357132" w:rsidRPr="00F05A76">
        <w:rPr>
          <w:rFonts w:ascii="Verdana" w:hAnsi="Verdana"/>
          <w:sz w:val="20"/>
        </w:rPr>
        <w:t>she asked, the smile vanishing; she dropped the overnight bag and sat down in the seat beside him, leaning toward him.</w:t>
      </w:r>
    </w:p>
    <w:p w14:paraId="0AF9E3AF" w14:textId="33333483" w:rsidR="00F05A76" w:rsidRDefault="00F05A76" w:rsidP="00F05A76">
      <w:pPr>
        <w:pStyle w:val="Para01"/>
        <w:suppressAutoHyphens/>
        <w:spacing w:line="240" w:lineRule="auto"/>
        <w:ind w:firstLine="283"/>
        <w:rPr>
          <w:rFonts w:ascii="Verdana" w:hAnsi="Verdana"/>
          <w:sz w:val="20"/>
        </w:rPr>
      </w:pPr>
      <w:r>
        <w:rPr>
          <w:rFonts w:ascii="Verdana" w:hAnsi="Verdana"/>
          <w:sz w:val="20"/>
        </w:rPr>
        <w:t>“I’m</w:t>
      </w:r>
      <w:r w:rsidR="00357132" w:rsidRPr="00F05A76">
        <w:rPr>
          <w:rFonts w:ascii="Verdana" w:hAnsi="Verdana"/>
          <w:sz w:val="20"/>
        </w:rPr>
        <w:t xml:space="preserve"> okay,</w:t>
      </w:r>
      <w:r>
        <w:rPr>
          <w:rFonts w:ascii="Verdana" w:hAnsi="Verdana"/>
          <w:sz w:val="20"/>
        </w:rPr>
        <w:t xml:space="preserve">” </w:t>
      </w:r>
      <w:r w:rsidR="00357132" w:rsidRPr="00F05A76">
        <w:rPr>
          <w:rFonts w:ascii="Verdana" w:hAnsi="Verdana"/>
          <w:sz w:val="20"/>
        </w:rPr>
        <w:t>he said.</w:t>
      </w:r>
    </w:p>
    <w:p w14:paraId="021D7918" w14:textId="1381DF1F"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You</w:t>
      </w:r>
      <w:r>
        <w:rPr>
          <w:rFonts w:ascii="Verdana" w:hAnsi="Verdana"/>
          <w:sz w:val="20"/>
        </w:rPr>
        <w:t>’re</w:t>
      </w:r>
      <w:r w:rsidR="00357132" w:rsidRPr="00F05A76">
        <w:rPr>
          <w:rFonts w:ascii="Verdana" w:hAnsi="Verdana"/>
          <w:sz w:val="20"/>
        </w:rPr>
        <w:t xml:space="preserve"> pale,</w:t>
      </w:r>
      <w:r>
        <w:rPr>
          <w:rFonts w:ascii="Verdana" w:hAnsi="Verdana"/>
          <w:sz w:val="20"/>
        </w:rPr>
        <w:t xml:space="preserve">” </w:t>
      </w:r>
      <w:r w:rsidR="00357132" w:rsidRPr="00F05A76">
        <w:rPr>
          <w:rFonts w:ascii="Verdana" w:hAnsi="Verdana"/>
          <w:sz w:val="20"/>
        </w:rPr>
        <w:t>she said.</w:t>
      </w:r>
      <w:r>
        <w:rPr>
          <w:rFonts w:ascii="Verdana" w:hAnsi="Verdana"/>
          <w:sz w:val="20"/>
        </w:rPr>
        <w:t xml:space="preserve"> “</w:t>
      </w:r>
      <w:r w:rsidR="00357132" w:rsidRPr="00F05A76">
        <w:rPr>
          <w:rFonts w:ascii="Verdana" w:hAnsi="Verdana"/>
          <w:sz w:val="20"/>
        </w:rPr>
        <w:t>I mean,</w:t>
      </w:r>
      <w:r w:rsidR="00357132" w:rsidRPr="00F05A76">
        <w:rPr>
          <w:rStyle w:val="02Text"/>
          <w:rFonts w:ascii="Verdana" w:eastAsia="Times" w:hAnsi="Verdana"/>
          <w:sz w:val="20"/>
        </w:rPr>
        <w:t xml:space="preserve"> </w:t>
      </w:r>
      <w:r w:rsidR="00357132" w:rsidRPr="00F05A76">
        <w:rPr>
          <w:rStyle w:val="00Text"/>
          <w:rFonts w:ascii="Verdana" w:hAnsi="Verdana"/>
          <w:sz w:val="20"/>
        </w:rPr>
        <w:t>white</w:t>
      </w:r>
      <w:r w:rsidR="00357132" w:rsidRPr="00F05A76">
        <w:rPr>
          <w:rFonts w:ascii="Verdana" w:hAnsi="Verdana"/>
          <w:sz w:val="20"/>
        </w:rPr>
        <w:t>.</w:t>
      </w:r>
      <w:r>
        <w:rPr>
          <w:rFonts w:ascii="Verdana" w:hAnsi="Verdana"/>
          <w:sz w:val="20"/>
        </w:rPr>
        <w:t>”</w:t>
      </w:r>
    </w:p>
    <w:p w14:paraId="0F9B3781" w14:textId="1959D052" w:rsidR="00F05A76" w:rsidRDefault="00F05A76" w:rsidP="00F05A76">
      <w:pPr>
        <w:pStyle w:val="Para01"/>
        <w:suppressAutoHyphens/>
        <w:spacing w:line="240" w:lineRule="auto"/>
        <w:ind w:firstLine="283"/>
        <w:rPr>
          <w:rFonts w:ascii="Verdana" w:hAnsi="Verdana"/>
          <w:sz w:val="20"/>
        </w:rPr>
      </w:pPr>
      <w:r>
        <w:rPr>
          <w:rFonts w:ascii="Verdana" w:hAnsi="Verdana"/>
          <w:sz w:val="20"/>
        </w:rPr>
        <w:t>“I’m</w:t>
      </w:r>
      <w:r w:rsidR="00357132" w:rsidRPr="00F05A76">
        <w:rPr>
          <w:rFonts w:ascii="Verdana" w:hAnsi="Verdana"/>
          <w:sz w:val="20"/>
        </w:rPr>
        <w:t xml:space="preserve"> okay,</w:t>
      </w:r>
      <w:r>
        <w:rPr>
          <w:rFonts w:ascii="Verdana" w:hAnsi="Verdana"/>
          <w:sz w:val="20"/>
        </w:rPr>
        <w:t xml:space="preserve">” </w:t>
      </w:r>
      <w:r w:rsidR="00357132" w:rsidRPr="00F05A76">
        <w:rPr>
          <w:rFonts w:ascii="Verdana" w:hAnsi="Verdana"/>
          <w:sz w:val="20"/>
        </w:rPr>
        <w:t>he insisted.</w:t>
      </w:r>
      <w:r>
        <w:rPr>
          <w:rFonts w:ascii="Verdana" w:hAnsi="Verdana"/>
          <w:sz w:val="20"/>
        </w:rPr>
        <w:t xml:space="preserve"> “</w:t>
      </w:r>
      <w:r w:rsidR="00357132" w:rsidRPr="00F05A76">
        <w:rPr>
          <w:rFonts w:ascii="Verdana" w:hAnsi="Verdana"/>
          <w:sz w:val="20"/>
        </w:rPr>
        <w:t>I just do</w:t>
      </w:r>
      <w:r>
        <w:rPr>
          <w:rFonts w:ascii="Verdana" w:hAnsi="Verdana"/>
          <w:sz w:val="20"/>
        </w:rPr>
        <w:t>n’t</w:t>
      </w:r>
      <w:r w:rsidR="00357132" w:rsidRPr="00F05A76">
        <w:rPr>
          <w:rFonts w:ascii="Verdana" w:hAnsi="Verdana"/>
          <w:sz w:val="20"/>
        </w:rPr>
        <w:t xml:space="preserve"> like flying, and I get nervous waiting.</w:t>
      </w:r>
      <w:r>
        <w:rPr>
          <w:rFonts w:ascii="Verdana" w:hAnsi="Verdana"/>
          <w:sz w:val="20"/>
        </w:rPr>
        <w:t>”</w:t>
      </w:r>
    </w:p>
    <w:p w14:paraId="5707BC75" w14:textId="2889F9D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Oh,</w:t>
      </w:r>
      <w:r>
        <w:rPr>
          <w:rFonts w:ascii="Verdana" w:hAnsi="Verdana"/>
          <w:sz w:val="20"/>
        </w:rPr>
        <w:t xml:space="preserve">” </w:t>
      </w:r>
      <w:r w:rsidR="00357132" w:rsidRPr="00F05A76">
        <w:rPr>
          <w:rFonts w:ascii="Verdana" w:hAnsi="Verdana"/>
          <w:sz w:val="20"/>
        </w:rPr>
        <w:t>she said, and the tone of her voice was</w:t>
      </w:r>
      <w:r>
        <w:rPr>
          <w:rFonts w:ascii="Verdana" w:hAnsi="Verdana"/>
          <w:sz w:val="20"/>
        </w:rPr>
        <w:t>n’t</w:t>
      </w:r>
      <w:r w:rsidR="00357132" w:rsidRPr="00F05A76">
        <w:rPr>
          <w:rFonts w:ascii="Verdana" w:hAnsi="Verdana"/>
          <w:sz w:val="20"/>
        </w:rPr>
        <w:t xml:space="preserve"> the derision he feared, but it was</w:t>
      </w:r>
      <w:r>
        <w:rPr>
          <w:rFonts w:ascii="Verdana" w:hAnsi="Verdana"/>
          <w:sz w:val="20"/>
        </w:rPr>
        <w:t>n’t</w:t>
      </w:r>
      <w:r w:rsidR="00357132" w:rsidRPr="00F05A76">
        <w:rPr>
          <w:rFonts w:ascii="Verdana" w:hAnsi="Verdana"/>
          <w:sz w:val="20"/>
        </w:rPr>
        <w:t xml:space="preserve"> comforting, either, it was simply puzzled. He started to turn away, then stopped himself; that would be unforgivably rude. She was trying to be helpful, she was concerned about him; it was</w:t>
      </w:r>
      <w:r>
        <w:rPr>
          <w:rFonts w:ascii="Verdana" w:hAnsi="Verdana"/>
          <w:sz w:val="20"/>
        </w:rPr>
        <w:t>n’t</w:t>
      </w:r>
      <w:r w:rsidR="00357132" w:rsidRPr="00F05A76">
        <w:rPr>
          <w:rFonts w:ascii="Verdana" w:hAnsi="Verdana"/>
          <w:sz w:val="20"/>
        </w:rPr>
        <w:t xml:space="preserve"> her fault if she did</w:t>
      </w:r>
      <w:r>
        <w:rPr>
          <w:rFonts w:ascii="Verdana" w:hAnsi="Verdana"/>
          <w:sz w:val="20"/>
        </w:rPr>
        <w:t>n’t</w:t>
      </w:r>
      <w:r w:rsidR="00357132" w:rsidRPr="00F05A76">
        <w:rPr>
          <w:rFonts w:ascii="Verdana" w:hAnsi="Verdana"/>
          <w:sz w:val="20"/>
        </w:rPr>
        <w:t xml:space="preserve"> understand something as irrational as his fear of flying.</w:t>
      </w:r>
    </w:p>
    <w:p w14:paraId="33BE74CB" w14:textId="0141E8B8"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So what are... how are you?</w:t>
      </w:r>
      <w:r>
        <w:rPr>
          <w:rFonts w:ascii="Verdana" w:hAnsi="Verdana"/>
          <w:sz w:val="20"/>
        </w:rPr>
        <w:t xml:space="preserve">” </w:t>
      </w:r>
      <w:r w:rsidR="00357132" w:rsidRPr="00F05A76">
        <w:rPr>
          <w:rFonts w:ascii="Verdana" w:hAnsi="Verdana"/>
          <w:sz w:val="20"/>
        </w:rPr>
        <w:t>he managed to say.</w:t>
      </w:r>
    </w:p>
    <w:p w14:paraId="179CBB55" w14:textId="5161CC4C"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 xml:space="preserve">Oh, </w:t>
      </w:r>
      <w:r>
        <w:rPr>
          <w:rFonts w:ascii="Verdana" w:hAnsi="Verdana"/>
          <w:sz w:val="20"/>
        </w:rPr>
        <w:t>I’m</w:t>
      </w:r>
      <w:r w:rsidR="00357132" w:rsidRPr="00F05A76">
        <w:rPr>
          <w:rFonts w:ascii="Verdana" w:hAnsi="Verdana"/>
          <w:sz w:val="20"/>
        </w:rPr>
        <w:t xml:space="preserve"> fine. Are you sure you</w:t>
      </w:r>
      <w:r>
        <w:rPr>
          <w:rFonts w:ascii="Verdana" w:hAnsi="Verdana"/>
          <w:sz w:val="20"/>
        </w:rPr>
        <w:t>’re</w:t>
      </w:r>
      <w:r w:rsidR="00357132" w:rsidRPr="00F05A76">
        <w:rPr>
          <w:rFonts w:ascii="Verdana" w:hAnsi="Verdana"/>
          <w:sz w:val="20"/>
        </w:rPr>
        <w:t xml:space="preserve"> okay?</w:t>
      </w:r>
      <w:r>
        <w:rPr>
          <w:rFonts w:ascii="Verdana" w:hAnsi="Verdana"/>
          <w:sz w:val="20"/>
        </w:rPr>
        <w:t>”</w:t>
      </w:r>
    </w:p>
    <w:p w14:paraId="0201561C" w14:textId="7CA3A3F1" w:rsidR="00F05A76" w:rsidRDefault="00F05A76" w:rsidP="00F05A76">
      <w:pPr>
        <w:pStyle w:val="Para01"/>
        <w:suppressAutoHyphens/>
        <w:spacing w:line="240" w:lineRule="auto"/>
        <w:ind w:firstLine="283"/>
        <w:rPr>
          <w:rFonts w:ascii="Verdana" w:hAnsi="Verdana"/>
          <w:sz w:val="20"/>
        </w:rPr>
      </w:pPr>
      <w:r>
        <w:rPr>
          <w:rFonts w:ascii="Verdana" w:hAnsi="Verdana"/>
          <w:sz w:val="20"/>
        </w:rPr>
        <w:t>“I’m</w:t>
      </w:r>
      <w:r w:rsidR="00357132" w:rsidRPr="00F05A76">
        <w:rPr>
          <w:rFonts w:ascii="Verdana" w:hAnsi="Verdana"/>
          <w:sz w:val="20"/>
        </w:rPr>
        <w:t xml:space="preserve"> fine, really</w:t>
      </w:r>
      <w:r w:rsidR="000D74FA">
        <w:rPr>
          <w:rFonts w:ascii="Verdana" w:hAnsi="Verdana"/>
          <w:sz w:val="20"/>
        </w:rPr>
        <w:t xml:space="preserve"> — </w:t>
      </w:r>
      <w:r w:rsidR="00357132" w:rsidRPr="00F05A76">
        <w:rPr>
          <w:rFonts w:ascii="Verdana" w:hAnsi="Verdana"/>
          <w:sz w:val="20"/>
        </w:rPr>
        <w:t>just do</w:t>
      </w:r>
      <w:r>
        <w:rPr>
          <w:rFonts w:ascii="Verdana" w:hAnsi="Verdana"/>
          <w:sz w:val="20"/>
        </w:rPr>
        <w:t>n’t</w:t>
      </w:r>
      <w:r w:rsidR="00357132" w:rsidRPr="00F05A76">
        <w:rPr>
          <w:rFonts w:ascii="Verdana" w:hAnsi="Verdana"/>
          <w:sz w:val="20"/>
        </w:rPr>
        <w:t xml:space="preserve"> like flying.</w:t>
      </w:r>
      <w:r>
        <w:rPr>
          <w:rFonts w:ascii="Verdana" w:hAnsi="Verdana"/>
          <w:sz w:val="20"/>
        </w:rPr>
        <w:t>”</w:t>
      </w:r>
    </w:p>
    <w:p w14:paraId="2C2D64D8" w14:textId="0B782C06"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But you</w:t>
      </w:r>
      <w:r w:rsidR="000D74FA">
        <w:rPr>
          <w:rFonts w:ascii="Verdana" w:hAnsi="Verdana"/>
          <w:sz w:val="20"/>
        </w:rPr>
        <w:t xml:space="preserve"> — </w:t>
      </w:r>
      <w:r w:rsidR="00357132" w:rsidRPr="00F05A76">
        <w:rPr>
          <w:rFonts w:ascii="Verdana" w:hAnsi="Verdana"/>
          <w:sz w:val="20"/>
        </w:rPr>
        <w:t>you were never scared of anything, Jack; you</w:t>
      </w:r>
      <w:r>
        <w:rPr>
          <w:rFonts w:ascii="Verdana" w:hAnsi="Verdana"/>
          <w:sz w:val="20"/>
        </w:rPr>
        <w:t>’re</w:t>
      </w:r>
      <w:r w:rsidR="00357132" w:rsidRPr="00F05A76">
        <w:rPr>
          <w:rFonts w:ascii="Verdana" w:hAnsi="Verdana"/>
          <w:sz w:val="20"/>
        </w:rPr>
        <w:t xml:space="preserve"> afraid of flying?</w:t>
      </w:r>
      <w:r>
        <w:rPr>
          <w:rFonts w:ascii="Verdana" w:hAnsi="Verdana"/>
          <w:sz w:val="20"/>
        </w:rPr>
        <w:t>”</w:t>
      </w:r>
    </w:p>
    <w:p w14:paraId="5A6CCFDE" w14:textId="742714AF"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The look her in eyes took him back a dozen years, to high school, when he and Sharon</w:t>
      </w:r>
      <w:r w:rsidR="00F05A76">
        <w:rPr>
          <w:rFonts w:ascii="Verdana" w:hAnsi="Verdana"/>
          <w:sz w:val="20"/>
        </w:rPr>
        <w:t>’s</w:t>
      </w:r>
      <w:r w:rsidRPr="00F05A76">
        <w:rPr>
          <w:rFonts w:ascii="Verdana" w:hAnsi="Verdana"/>
          <w:sz w:val="20"/>
        </w:rPr>
        <w:t xml:space="preserve"> older brother Greg had been pals, teasing Greg</w:t>
      </w:r>
      <w:r w:rsidR="00F05A76">
        <w:rPr>
          <w:rFonts w:ascii="Verdana" w:hAnsi="Verdana"/>
          <w:sz w:val="20"/>
        </w:rPr>
        <w:t>’s</w:t>
      </w:r>
      <w:r w:rsidRPr="00F05A76">
        <w:rPr>
          <w:rFonts w:ascii="Verdana" w:hAnsi="Verdana"/>
          <w:sz w:val="20"/>
        </w:rPr>
        <w:t xml:space="preserve"> kid sister at every opportunity, but she</w:t>
      </w:r>
      <w:r w:rsidR="00F05A76">
        <w:rPr>
          <w:rFonts w:ascii="Verdana" w:hAnsi="Verdana"/>
          <w:sz w:val="20"/>
        </w:rPr>
        <w:t>’d</w:t>
      </w:r>
      <w:r w:rsidRPr="00F05A76">
        <w:rPr>
          <w:rFonts w:ascii="Verdana" w:hAnsi="Verdana"/>
          <w:sz w:val="20"/>
        </w:rPr>
        <w:t xml:space="preserve"> still hung around, staring at Jack with admiring eyes.</w:t>
      </w:r>
    </w:p>
    <w:p w14:paraId="1B6F70CF" w14:textId="77777777"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lastRenderedPageBreak/>
        <w:t>That admiration was still there.</w:t>
      </w:r>
    </w:p>
    <w:p w14:paraId="1D478407" w14:textId="06B8BF76"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stared at her, amazed and glorified; if he</w:t>
      </w:r>
      <w:r w:rsidR="00F05A76">
        <w:rPr>
          <w:rFonts w:ascii="Verdana" w:hAnsi="Verdana"/>
          <w:sz w:val="20"/>
        </w:rPr>
        <w:t>’d</w:t>
      </w:r>
      <w:r w:rsidRPr="00F05A76">
        <w:rPr>
          <w:rFonts w:ascii="Verdana" w:hAnsi="Verdana"/>
          <w:sz w:val="20"/>
        </w:rPr>
        <w:t xml:space="preserve"> ever thought about it at all he</w:t>
      </w:r>
      <w:r w:rsidR="00F05A76">
        <w:rPr>
          <w:rFonts w:ascii="Verdana" w:hAnsi="Verdana"/>
          <w:sz w:val="20"/>
        </w:rPr>
        <w:t>’d</w:t>
      </w:r>
      <w:r w:rsidRPr="00F05A76">
        <w:rPr>
          <w:rFonts w:ascii="Verdana" w:hAnsi="Verdana"/>
          <w:sz w:val="20"/>
        </w:rPr>
        <w:t xml:space="preserve"> thought it was just a little-girl crush, that she must have outgrown it long ago, but here she was, a grown woman, looking at him with that same wide-eyed intensity.</w:t>
      </w:r>
    </w:p>
    <w:p w14:paraId="222A8A66" w14:textId="77777777"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No one had looked at him like that in years.</w:t>
      </w:r>
    </w:p>
    <w:p w14:paraId="6000DC18" w14:textId="246776A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It</w:t>
      </w:r>
      <w:r>
        <w:rPr>
          <w:rFonts w:ascii="Verdana" w:hAnsi="Verdana"/>
          <w:sz w:val="20"/>
        </w:rPr>
        <w:t>’s</w:t>
      </w:r>
      <w:r w:rsidR="00357132" w:rsidRPr="00F05A76">
        <w:rPr>
          <w:rFonts w:ascii="Verdana" w:hAnsi="Verdana"/>
          <w:sz w:val="20"/>
        </w:rPr>
        <w:t xml:space="preserve"> been a long time,</w:t>
      </w:r>
      <w:r>
        <w:rPr>
          <w:rFonts w:ascii="Verdana" w:hAnsi="Verdana"/>
          <w:sz w:val="20"/>
        </w:rPr>
        <w:t xml:space="preserve">” </w:t>
      </w:r>
      <w:r w:rsidR="00357132" w:rsidRPr="00F05A76">
        <w:rPr>
          <w:rFonts w:ascii="Verdana" w:hAnsi="Verdana"/>
          <w:sz w:val="20"/>
        </w:rPr>
        <w:t>he said.</w:t>
      </w:r>
    </w:p>
    <w:p w14:paraId="4E33C936" w14:textId="35AA7D94"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Oh, I</w:t>
      </w:r>
      <w:r w:rsidR="00357132" w:rsidRPr="00F05A76">
        <w:rPr>
          <w:rStyle w:val="02Text"/>
          <w:rFonts w:ascii="Verdana" w:eastAsia="Times" w:hAnsi="Verdana"/>
          <w:sz w:val="20"/>
        </w:rPr>
        <w:t xml:space="preserve"> </w:t>
      </w:r>
      <w:r w:rsidR="00357132" w:rsidRPr="00F05A76">
        <w:rPr>
          <w:rStyle w:val="00Text"/>
          <w:rFonts w:ascii="Verdana" w:hAnsi="Verdana"/>
          <w:sz w:val="20"/>
        </w:rPr>
        <w:t>know,</w:t>
      </w:r>
      <w:r>
        <w:rPr>
          <w:rStyle w:val="00Text"/>
          <w:rFonts w:ascii="Verdana" w:hAnsi="Verdana"/>
          <w:sz w:val="20"/>
        </w:rPr>
        <w:t xml:space="preserve">” </w:t>
      </w:r>
      <w:r w:rsidR="00357132" w:rsidRPr="00F05A76">
        <w:rPr>
          <w:rStyle w:val="00Text"/>
          <w:rFonts w:ascii="Verdana" w:hAnsi="Verdana"/>
          <w:sz w:val="20"/>
        </w:rPr>
        <w:t>she said,</w:t>
      </w:r>
      <w:r>
        <w:rPr>
          <w:rStyle w:val="00Text"/>
          <w:rFonts w:ascii="Verdana" w:hAnsi="Verdana"/>
          <w:sz w:val="20"/>
        </w:rPr>
        <w:t xml:space="preserve"> “</w:t>
      </w:r>
      <w:r w:rsidR="00357132" w:rsidRPr="00F05A76">
        <w:rPr>
          <w:rStyle w:val="00Text"/>
          <w:rFonts w:ascii="Verdana" w:hAnsi="Verdana"/>
          <w:sz w:val="20"/>
        </w:rPr>
        <w:t>It</w:t>
      </w:r>
      <w:r>
        <w:rPr>
          <w:rStyle w:val="00Text"/>
          <w:rFonts w:ascii="Verdana" w:hAnsi="Verdana"/>
          <w:sz w:val="20"/>
        </w:rPr>
        <w:t>’s</w:t>
      </w:r>
      <w:r w:rsidR="00357132" w:rsidRPr="00F05A76">
        <w:rPr>
          <w:rStyle w:val="00Text"/>
          <w:rFonts w:ascii="Verdana" w:hAnsi="Verdana"/>
          <w:sz w:val="20"/>
        </w:rPr>
        <w:t xml:space="preserve"> been</w:t>
      </w:r>
      <w:r w:rsidR="00357132" w:rsidRPr="00F05A76">
        <w:rPr>
          <w:rStyle w:val="02Text"/>
          <w:rFonts w:ascii="Verdana" w:eastAsia="Times" w:hAnsi="Verdana"/>
          <w:sz w:val="20"/>
        </w:rPr>
        <w:t xml:space="preserve"> </w:t>
      </w:r>
      <w:r w:rsidR="00357132" w:rsidRPr="00F05A76">
        <w:rPr>
          <w:rStyle w:val="00Text"/>
          <w:rFonts w:ascii="Verdana" w:hAnsi="Verdana"/>
          <w:sz w:val="20"/>
        </w:rPr>
        <w:t>too</w:t>
      </w:r>
      <w:r w:rsidR="00357132" w:rsidRPr="00F05A76">
        <w:rPr>
          <w:rStyle w:val="02Text"/>
          <w:rFonts w:ascii="Verdana" w:eastAsia="Times" w:hAnsi="Verdana"/>
          <w:sz w:val="20"/>
        </w:rPr>
        <w:t xml:space="preserve"> </w:t>
      </w:r>
      <w:r w:rsidR="00357132" w:rsidRPr="00F05A76">
        <w:rPr>
          <w:rFonts w:ascii="Verdana" w:hAnsi="Verdana"/>
          <w:sz w:val="20"/>
        </w:rPr>
        <w:t>long! I kept asking Greg to write to you, or call you, you know, just to keep in touch, I did</w:t>
      </w:r>
      <w:r>
        <w:rPr>
          <w:rFonts w:ascii="Verdana" w:hAnsi="Verdana"/>
          <w:sz w:val="20"/>
        </w:rPr>
        <w:t>n’t</w:t>
      </w:r>
      <w:r w:rsidR="00357132" w:rsidRPr="00F05A76">
        <w:rPr>
          <w:rFonts w:ascii="Verdana" w:hAnsi="Verdana"/>
          <w:sz w:val="20"/>
        </w:rPr>
        <w:t xml:space="preserve"> think I should do it myself, you know how that is...</w:t>
      </w:r>
      <w:r>
        <w:rPr>
          <w:rFonts w:ascii="Verdana" w:hAnsi="Verdana"/>
          <w:sz w:val="20"/>
        </w:rPr>
        <w:t xml:space="preserve">” </w:t>
      </w:r>
      <w:r w:rsidR="00357132" w:rsidRPr="00F05A76">
        <w:rPr>
          <w:rFonts w:ascii="Verdana" w:hAnsi="Verdana"/>
          <w:sz w:val="20"/>
        </w:rPr>
        <w:t>Was she blushing slightly? He almost thought she was.</w:t>
      </w:r>
    </w:p>
    <w:p w14:paraId="5A31709E" w14:textId="6B9FD7EA"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 should</w:t>
      </w:r>
      <w:r>
        <w:rPr>
          <w:rFonts w:ascii="Verdana" w:hAnsi="Verdana"/>
          <w:sz w:val="20"/>
        </w:rPr>
        <w:t xml:space="preserve">’ve </w:t>
      </w:r>
      <w:r w:rsidR="00357132" w:rsidRPr="00F05A76">
        <w:rPr>
          <w:rFonts w:ascii="Verdana" w:hAnsi="Verdana"/>
          <w:sz w:val="20"/>
        </w:rPr>
        <w:t>written myself,</w:t>
      </w:r>
      <w:r>
        <w:rPr>
          <w:rFonts w:ascii="Verdana" w:hAnsi="Verdana"/>
          <w:sz w:val="20"/>
        </w:rPr>
        <w:t xml:space="preserve">” </w:t>
      </w:r>
      <w:r w:rsidR="00357132" w:rsidRPr="00F05A76">
        <w:rPr>
          <w:rFonts w:ascii="Verdana" w:hAnsi="Verdana"/>
          <w:sz w:val="20"/>
        </w:rPr>
        <w:t>Jack said.</w:t>
      </w:r>
    </w:p>
    <w:p w14:paraId="35BA4E04" w14:textId="48F0DE78"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did</w:t>
      </w:r>
      <w:r w:rsidR="00F05A76">
        <w:rPr>
          <w:rFonts w:ascii="Verdana" w:hAnsi="Verdana"/>
          <w:sz w:val="20"/>
        </w:rPr>
        <w:t>n’t</w:t>
      </w:r>
      <w:r w:rsidRPr="00F05A76">
        <w:rPr>
          <w:rFonts w:ascii="Verdana" w:hAnsi="Verdana"/>
          <w:sz w:val="20"/>
        </w:rPr>
        <w:t xml:space="preserve"> really mean it; he and Greg had drifted apart, and neither of them had been much interested in staying in touch once Jack moved away. Some friendships lasted, some did</w:t>
      </w:r>
      <w:r w:rsidR="00F05A76">
        <w:rPr>
          <w:rFonts w:ascii="Verdana" w:hAnsi="Verdana"/>
          <w:sz w:val="20"/>
        </w:rPr>
        <w:t>n’t</w:t>
      </w:r>
      <w:r w:rsidRPr="00F05A76">
        <w:rPr>
          <w:rFonts w:ascii="Verdana" w:hAnsi="Verdana"/>
          <w:sz w:val="20"/>
        </w:rPr>
        <w:t>, and his friendship with Greg had been one he outgrew.</w:t>
      </w:r>
    </w:p>
    <w:p w14:paraId="474FC984" w14:textId="470C7F4D"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But Sharon obviously had</w:t>
      </w:r>
      <w:r w:rsidR="00F05A76">
        <w:rPr>
          <w:rFonts w:ascii="Verdana" w:hAnsi="Verdana"/>
          <w:sz w:val="20"/>
        </w:rPr>
        <w:t>n’t</w:t>
      </w:r>
      <w:r w:rsidRPr="00F05A76">
        <w:rPr>
          <w:rFonts w:ascii="Verdana" w:hAnsi="Verdana"/>
          <w:sz w:val="20"/>
        </w:rPr>
        <w:t xml:space="preserve"> outgrown her interest.</w:t>
      </w:r>
    </w:p>
    <w:p w14:paraId="5AF2B387" w14:textId="02B9F32A"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started to ask what she was doing here, then stopped himself. What</w:t>
      </w:r>
      <w:r w:rsidRPr="00F05A76">
        <w:rPr>
          <w:rStyle w:val="02Text"/>
          <w:rFonts w:ascii="Verdana" w:eastAsia="Times" w:hAnsi="Verdana"/>
          <w:sz w:val="20"/>
        </w:rPr>
        <w:t xml:space="preserve"> </w:t>
      </w:r>
      <w:r w:rsidRPr="00F05A76">
        <w:rPr>
          <w:rStyle w:val="00Text"/>
          <w:rFonts w:ascii="Verdana" w:hAnsi="Verdana"/>
          <w:sz w:val="20"/>
        </w:rPr>
        <w:t>else</w:t>
      </w:r>
      <w:r w:rsidRPr="00F05A76">
        <w:rPr>
          <w:rStyle w:val="02Text"/>
          <w:rFonts w:ascii="Verdana" w:eastAsia="Times" w:hAnsi="Verdana"/>
          <w:sz w:val="20"/>
        </w:rPr>
        <w:t xml:space="preserve"> </w:t>
      </w:r>
      <w:r w:rsidRPr="00F05A76">
        <w:rPr>
          <w:rFonts w:ascii="Verdana" w:hAnsi="Verdana"/>
          <w:sz w:val="20"/>
        </w:rPr>
        <w:t>would she be doing at an airport gate with an overnight bag? She was waiting for a plane</w:t>
      </w:r>
      <w:r w:rsidR="000D74FA">
        <w:rPr>
          <w:rFonts w:ascii="Verdana" w:hAnsi="Verdana"/>
          <w:sz w:val="20"/>
        </w:rPr>
        <w:t xml:space="preserve"> — </w:t>
      </w:r>
      <w:r w:rsidRPr="00F05A76">
        <w:rPr>
          <w:rFonts w:ascii="Verdana" w:hAnsi="Verdana"/>
          <w:sz w:val="20"/>
        </w:rPr>
        <w:t>for the same plane he would be riding.</w:t>
      </w:r>
    </w:p>
    <w:p w14:paraId="2BDE356F" w14:textId="79AECB8D"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They would be flying together</w:t>
      </w:r>
      <w:r w:rsidR="000D74FA">
        <w:rPr>
          <w:rFonts w:ascii="Verdana" w:hAnsi="Verdana"/>
          <w:sz w:val="20"/>
        </w:rPr>
        <w:t xml:space="preserve"> — </w:t>
      </w:r>
      <w:r w:rsidRPr="00F05A76">
        <w:rPr>
          <w:rFonts w:ascii="Verdana" w:hAnsi="Verdana"/>
          <w:sz w:val="20"/>
        </w:rPr>
        <w:t>maybe they could arrange to sit together. That would be...</w:t>
      </w:r>
    </w:p>
    <w:p w14:paraId="06B4B2AD" w14:textId="5740D4BB"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That would be horrible. He would be white-faced and gasping for air, and she would be laughing at him. She</w:t>
      </w:r>
      <w:r w:rsidR="00F05A76">
        <w:rPr>
          <w:rFonts w:ascii="Verdana" w:hAnsi="Verdana"/>
          <w:sz w:val="20"/>
        </w:rPr>
        <w:t>’d</w:t>
      </w:r>
      <w:r w:rsidRPr="00F05A76">
        <w:rPr>
          <w:rFonts w:ascii="Verdana" w:hAnsi="Verdana"/>
          <w:sz w:val="20"/>
        </w:rPr>
        <w:t xml:space="preserve"> see him for the coward he was, and that admiration would leave her eyes forever, his goddamned phobia would do what years of separation had not.</w:t>
      </w:r>
    </w:p>
    <w:p w14:paraId="5D375809" w14:textId="77777777"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But maybe her presence would help. Maybe he could hide it, fight down his fear; after all, for several seconds, while he looked at her face, he had managed to forget that he was waiting to board the airplane that would carry him to some horrible humiliating death.</w:t>
      </w:r>
    </w:p>
    <w:p w14:paraId="1F8F3203" w14:textId="77777777"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maybe...</w:t>
      </w:r>
    </w:p>
    <w:p w14:paraId="25A4C205" w14:textId="163CE0F2"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So you do</w:t>
      </w:r>
      <w:r>
        <w:rPr>
          <w:rFonts w:ascii="Verdana" w:hAnsi="Verdana"/>
          <w:sz w:val="20"/>
        </w:rPr>
        <w:t>n’t</w:t>
      </w:r>
      <w:r w:rsidR="00357132" w:rsidRPr="00F05A76">
        <w:rPr>
          <w:rFonts w:ascii="Verdana" w:hAnsi="Verdana"/>
          <w:sz w:val="20"/>
        </w:rPr>
        <w:t xml:space="preserve"> mind flying?</w:t>
      </w:r>
      <w:r>
        <w:rPr>
          <w:rFonts w:ascii="Verdana" w:hAnsi="Verdana"/>
          <w:sz w:val="20"/>
        </w:rPr>
        <w:t xml:space="preserve">” </w:t>
      </w:r>
      <w:r w:rsidR="00357132" w:rsidRPr="00F05A76">
        <w:rPr>
          <w:rFonts w:ascii="Verdana" w:hAnsi="Verdana"/>
          <w:sz w:val="20"/>
        </w:rPr>
        <w:t>he asked.</w:t>
      </w:r>
    </w:p>
    <w:p w14:paraId="7A6AC0A6" w14:textId="0EA8B3D6"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Oh, I</w:t>
      </w:r>
      <w:r w:rsidR="00357132" w:rsidRPr="00F05A76">
        <w:rPr>
          <w:rStyle w:val="02Text"/>
          <w:rFonts w:ascii="Verdana" w:eastAsia="Times" w:hAnsi="Verdana"/>
          <w:sz w:val="20"/>
        </w:rPr>
        <w:t xml:space="preserve"> </w:t>
      </w:r>
      <w:r w:rsidR="00357132" w:rsidRPr="00F05A76">
        <w:rPr>
          <w:rStyle w:val="00Text"/>
          <w:rFonts w:ascii="Verdana" w:hAnsi="Verdana"/>
          <w:sz w:val="20"/>
        </w:rPr>
        <w:t>love</w:t>
      </w:r>
      <w:r w:rsidR="00357132" w:rsidRPr="00F05A76">
        <w:rPr>
          <w:rStyle w:val="02Text"/>
          <w:rFonts w:ascii="Verdana" w:eastAsia="Times" w:hAnsi="Verdana"/>
          <w:sz w:val="20"/>
        </w:rPr>
        <w:t xml:space="preserve"> </w:t>
      </w:r>
      <w:r w:rsidR="00357132" w:rsidRPr="00F05A76">
        <w:rPr>
          <w:rFonts w:ascii="Verdana" w:hAnsi="Verdana"/>
          <w:sz w:val="20"/>
        </w:rPr>
        <w:t>flying!</w:t>
      </w:r>
      <w:r>
        <w:rPr>
          <w:rFonts w:ascii="Verdana" w:hAnsi="Verdana"/>
          <w:sz w:val="20"/>
        </w:rPr>
        <w:t xml:space="preserve">” </w:t>
      </w:r>
      <w:r w:rsidR="00357132" w:rsidRPr="00F05A76">
        <w:rPr>
          <w:rFonts w:ascii="Verdana" w:hAnsi="Verdana"/>
          <w:sz w:val="20"/>
        </w:rPr>
        <w:t>she said.</w:t>
      </w:r>
      <w:r>
        <w:rPr>
          <w:rFonts w:ascii="Verdana" w:hAnsi="Verdana"/>
          <w:sz w:val="20"/>
        </w:rPr>
        <w:t xml:space="preserve"> “</w:t>
      </w:r>
      <w:r w:rsidR="00357132" w:rsidRPr="00F05A76">
        <w:rPr>
          <w:rFonts w:ascii="Verdana" w:hAnsi="Verdana"/>
          <w:sz w:val="20"/>
        </w:rPr>
        <w:t>Watching the ground fall away, sailing through the sky</w:t>
      </w:r>
      <w:r w:rsidR="000D74FA">
        <w:rPr>
          <w:rFonts w:ascii="Verdana" w:hAnsi="Verdana"/>
          <w:sz w:val="20"/>
        </w:rPr>
        <w:t xml:space="preserve"> — </w:t>
      </w:r>
      <w:r w:rsidR="00357132" w:rsidRPr="00F05A76">
        <w:rPr>
          <w:rFonts w:ascii="Verdana" w:hAnsi="Verdana"/>
          <w:sz w:val="20"/>
        </w:rPr>
        <w:t>I</w:t>
      </w:r>
      <w:r w:rsidR="00357132" w:rsidRPr="00F05A76">
        <w:rPr>
          <w:rStyle w:val="02Text"/>
          <w:rFonts w:ascii="Verdana" w:eastAsia="Times" w:hAnsi="Verdana"/>
          <w:sz w:val="20"/>
        </w:rPr>
        <w:t xml:space="preserve"> </w:t>
      </w:r>
      <w:r w:rsidR="00357132" w:rsidRPr="00F05A76">
        <w:rPr>
          <w:rStyle w:val="00Text"/>
          <w:rFonts w:ascii="Verdana" w:hAnsi="Verdana"/>
          <w:sz w:val="20"/>
        </w:rPr>
        <w:t>love</w:t>
      </w:r>
      <w:r w:rsidR="00357132" w:rsidRPr="00F05A76">
        <w:rPr>
          <w:rStyle w:val="02Text"/>
          <w:rFonts w:ascii="Verdana" w:eastAsia="Times" w:hAnsi="Verdana"/>
          <w:sz w:val="20"/>
        </w:rPr>
        <w:t xml:space="preserve"> </w:t>
      </w:r>
      <w:r w:rsidR="00357132" w:rsidRPr="00F05A76">
        <w:rPr>
          <w:rFonts w:ascii="Verdana" w:hAnsi="Verdana"/>
          <w:sz w:val="20"/>
        </w:rPr>
        <w:t>it!</w:t>
      </w:r>
      <w:r>
        <w:rPr>
          <w:rFonts w:ascii="Verdana" w:hAnsi="Verdana"/>
          <w:sz w:val="20"/>
        </w:rPr>
        <w:t>”</w:t>
      </w:r>
    </w:p>
    <w:p w14:paraId="46263C37" w14:textId="3BE769DE"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Hardly a fellow sufferer, he told himself mockingly.</w:t>
      </w:r>
      <w:r w:rsidR="00F05A76">
        <w:rPr>
          <w:rFonts w:ascii="Verdana" w:hAnsi="Verdana"/>
          <w:sz w:val="20"/>
        </w:rPr>
        <w:t xml:space="preserve"> “</w:t>
      </w:r>
      <w:r w:rsidRPr="00F05A76">
        <w:rPr>
          <w:rFonts w:ascii="Verdana" w:hAnsi="Verdana"/>
          <w:sz w:val="20"/>
        </w:rPr>
        <w:t>I do</w:t>
      </w:r>
      <w:r w:rsidR="00F05A76">
        <w:rPr>
          <w:rFonts w:ascii="Verdana" w:hAnsi="Verdana"/>
          <w:sz w:val="20"/>
        </w:rPr>
        <w:t>n’t</w:t>
      </w:r>
      <w:r w:rsidRPr="00F05A76">
        <w:rPr>
          <w:rFonts w:ascii="Verdana" w:hAnsi="Verdana"/>
          <w:sz w:val="20"/>
        </w:rPr>
        <w:t>,</w:t>
      </w:r>
      <w:r w:rsidR="00F05A76">
        <w:rPr>
          <w:rFonts w:ascii="Verdana" w:hAnsi="Verdana"/>
          <w:sz w:val="20"/>
        </w:rPr>
        <w:t xml:space="preserve">” </w:t>
      </w:r>
      <w:r w:rsidRPr="00F05A76">
        <w:rPr>
          <w:rFonts w:ascii="Verdana" w:hAnsi="Verdana"/>
          <w:sz w:val="20"/>
        </w:rPr>
        <w:t>he said.</w:t>
      </w:r>
      <w:r w:rsidR="00F05A76">
        <w:rPr>
          <w:rFonts w:ascii="Verdana" w:hAnsi="Verdana"/>
          <w:sz w:val="20"/>
        </w:rPr>
        <w:t xml:space="preserve"> “</w:t>
      </w:r>
      <w:r w:rsidRPr="00F05A76">
        <w:rPr>
          <w:rFonts w:ascii="Verdana" w:hAnsi="Verdana"/>
          <w:sz w:val="20"/>
        </w:rPr>
        <w:t>Bad food, cramped seats</w:t>
      </w:r>
      <w:r w:rsidR="000D74FA">
        <w:rPr>
          <w:rFonts w:ascii="Verdana" w:hAnsi="Verdana"/>
          <w:sz w:val="20"/>
        </w:rPr>
        <w:t xml:space="preserve"> — </w:t>
      </w:r>
      <w:r w:rsidRPr="00F05A76">
        <w:rPr>
          <w:rFonts w:ascii="Verdana" w:hAnsi="Verdana"/>
          <w:sz w:val="20"/>
        </w:rPr>
        <w:t>I hate it.</w:t>
      </w:r>
      <w:r w:rsidR="00F05A76">
        <w:rPr>
          <w:rFonts w:ascii="Verdana" w:hAnsi="Verdana"/>
          <w:sz w:val="20"/>
        </w:rPr>
        <w:t>”</w:t>
      </w:r>
    </w:p>
    <w:p w14:paraId="2654382B" w14:textId="331928C6"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Oh, that</w:t>
      </w:r>
      <w:r>
        <w:rPr>
          <w:rFonts w:ascii="Verdana" w:hAnsi="Verdana"/>
          <w:sz w:val="20"/>
        </w:rPr>
        <w:t>’s</w:t>
      </w:r>
      <w:r w:rsidR="00357132" w:rsidRPr="00F05A76">
        <w:rPr>
          <w:rFonts w:ascii="Verdana" w:hAnsi="Verdana"/>
          <w:sz w:val="20"/>
        </w:rPr>
        <w:t xml:space="preserve"> silly, it</w:t>
      </w:r>
      <w:r>
        <w:rPr>
          <w:rFonts w:ascii="Verdana" w:hAnsi="Verdana"/>
          <w:sz w:val="20"/>
        </w:rPr>
        <w:t>’s</w:t>
      </w:r>
      <w:r w:rsidR="00357132" w:rsidRPr="00F05A76">
        <w:rPr>
          <w:rFonts w:ascii="Verdana" w:hAnsi="Verdana"/>
          <w:sz w:val="20"/>
        </w:rPr>
        <w:t xml:space="preserve"> not so bad,</w:t>
      </w:r>
      <w:r>
        <w:rPr>
          <w:rFonts w:ascii="Verdana" w:hAnsi="Verdana"/>
          <w:sz w:val="20"/>
        </w:rPr>
        <w:t xml:space="preserve">” </w:t>
      </w:r>
      <w:r w:rsidR="00357132" w:rsidRPr="00F05A76">
        <w:rPr>
          <w:rFonts w:ascii="Verdana" w:hAnsi="Verdana"/>
          <w:sz w:val="20"/>
        </w:rPr>
        <w:t>she said. She blinked.</w:t>
      </w:r>
      <w:r>
        <w:rPr>
          <w:rFonts w:ascii="Verdana" w:hAnsi="Verdana"/>
          <w:sz w:val="20"/>
        </w:rPr>
        <w:t xml:space="preserve"> “</w:t>
      </w:r>
      <w:r w:rsidR="00357132" w:rsidRPr="00F05A76">
        <w:rPr>
          <w:rFonts w:ascii="Verdana" w:hAnsi="Verdana"/>
          <w:sz w:val="20"/>
        </w:rPr>
        <w:t>Oh, is</w:t>
      </w:r>
      <w:r w:rsidR="00357132" w:rsidRPr="00F05A76">
        <w:rPr>
          <w:rStyle w:val="02Text"/>
          <w:rFonts w:ascii="Verdana" w:eastAsia="Times" w:hAnsi="Verdana"/>
          <w:sz w:val="20"/>
        </w:rPr>
        <w:t xml:space="preserve"> </w:t>
      </w:r>
      <w:r w:rsidR="00357132" w:rsidRPr="00F05A76">
        <w:rPr>
          <w:rStyle w:val="00Text"/>
          <w:rFonts w:ascii="Verdana" w:hAnsi="Verdana"/>
          <w:sz w:val="20"/>
        </w:rPr>
        <w:t>that</w:t>
      </w:r>
      <w:r w:rsidR="00357132" w:rsidRPr="00F05A76">
        <w:rPr>
          <w:rStyle w:val="02Text"/>
          <w:rFonts w:ascii="Verdana" w:eastAsia="Times" w:hAnsi="Verdana"/>
          <w:sz w:val="20"/>
        </w:rPr>
        <w:t xml:space="preserve"> </w:t>
      </w:r>
      <w:r w:rsidR="00357132" w:rsidRPr="00F05A76">
        <w:rPr>
          <w:rFonts w:ascii="Verdana" w:hAnsi="Verdana"/>
          <w:sz w:val="20"/>
        </w:rPr>
        <w:t>what you meant, about not liking it? I thought it</w:t>
      </w:r>
      <w:r w:rsidR="00357132" w:rsidRPr="00F05A76">
        <w:rPr>
          <w:rStyle w:val="02Text"/>
          <w:rFonts w:ascii="Verdana" w:eastAsia="Times" w:hAnsi="Verdana"/>
          <w:sz w:val="20"/>
        </w:rPr>
        <w:t xml:space="preserve"> </w:t>
      </w:r>
      <w:r w:rsidR="00357132" w:rsidRPr="00F05A76">
        <w:rPr>
          <w:rStyle w:val="00Text"/>
          <w:rFonts w:ascii="Verdana" w:hAnsi="Verdana"/>
          <w:sz w:val="20"/>
        </w:rPr>
        <w:t>scared</w:t>
      </w:r>
      <w:r w:rsidR="00357132" w:rsidRPr="00F05A76">
        <w:rPr>
          <w:rStyle w:val="02Text"/>
          <w:rFonts w:ascii="Verdana" w:eastAsia="Times" w:hAnsi="Verdana"/>
          <w:sz w:val="20"/>
        </w:rPr>
        <w:t xml:space="preserve"> </w:t>
      </w:r>
      <w:r w:rsidR="00357132" w:rsidRPr="00F05A76">
        <w:rPr>
          <w:rFonts w:ascii="Verdana" w:hAnsi="Verdana"/>
          <w:sz w:val="20"/>
        </w:rPr>
        <w:t>you!</w:t>
      </w:r>
      <w:r>
        <w:rPr>
          <w:rFonts w:ascii="Verdana" w:hAnsi="Verdana"/>
          <w:sz w:val="20"/>
        </w:rPr>
        <w:t>”</w:t>
      </w:r>
    </w:p>
    <w:p w14:paraId="5D8DFF1B" w14:textId="43E0E8EA"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forced a smile, and said nothing.</w:t>
      </w:r>
    </w:p>
    <w:p w14:paraId="59E90C7D" w14:textId="7FB9F224"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 should</w:t>
      </w:r>
      <w:r>
        <w:rPr>
          <w:rFonts w:ascii="Verdana" w:hAnsi="Verdana"/>
          <w:sz w:val="20"/>
        </w:rPr>
        <w:t xml:space="preserve">’ve </w:t>
      </w:r>
      <w:r w:rsidR="00357132" w:rsidRPr="00F05A76">
        <w:rPr>
          <w:rFonts w:ascii="Verdana" w:hAnsi="Verdana"/>
          <w:sz w:val="20"/>
        </w:rPr>
        <w:t>known you were</w:t>
      </w:r>
      <w:r>
        <w:rPr>
          <w:rFonts w:ascii="Verdana" w:hAnsi="Verdana"/>
          <w:sz w:val="20"/>
        </w:rPr>
        <w:t>n’t</w:t>
      </w:r>
      <w:r w:rsidR="00357132" w:rsidRPr="00F05A76">
        <w:rPr>
          <w:rFonts w:ascii="Verdana" w:hAnsi="Verdana"/>
          <w:sz w:val="20"/>
        </w:rPr>
        <w:t xml:space="preserve"> scared,</w:t>
      </w:r>
      <w:r>
        <w:rPr>
          <w:rFonts w:ascii="Verdana" w:hAnsi="Verdana"/>
          <w:sz w:val="20"/>
        </w:rPr>
        <w:t xml:space="preserve">” </w:t>
      </w:r>
      <w:r w:rsidR="00357132" w:rsidRPr="00F05A76">
        <w:rPr>
          <w:rFonts w:ascii="Verdana" w:hAnsi="Verdana"/>
          <w:sz w:val="20"/>
        </w:rPr>
        <w:t>she said.</w:t>
      </w:r>
      <w:r>
        <w:rPr>
          <w:rFonts w:ascii="Verdana" w:hAnsi="Verdana"/>
          <w:sz w:val="20"/>
        </w:rPr>
        <w:t xml:space="preserve"> “</w:t>
      </w:r>
      <w:r w:rsidR="00357132" w:rsidRPr="00F05A76">
        <w:rPr>
          <w:rFonts w:ascii="Verdana" w:hAnsi="Verdana"/>
          <w:sz w:val="20"/>
        </w:rPr>
        <w:t>You were never scared of anything. What are you doing now, anyway? Are you married?</w:t>
      </w:r>
      <w:r>
        <w:rPr>
          <w:rFonts w:ascii="Verdana" w:hAnsi="Verdana"/>
          <w:sz w:val="20"/>
        </w:rPr>
        <w:t>”</w:t>
      </w:r>
    </w:p>
    <w:p w14:paraId="784771EC" w14:textId="0CD29558"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She blushed again, he was almost certain</w:t>
      </w:r>
      <w:r w:rsidR="000D74FA">
        <w:rPr>
          <w:rFonts w:ascii="Verdana" w:hAnsi="Verdana"/>
          <w:sz w:val="20"/>
        </w:rPr>
        <w:t xml:space="preserve"> — </w:t>
      </w:r>
      <w:r w:rsidRPr="00F05A76">
        <w:rPr>
          <w:rFonts w:ascii="Verdana" w:hAnsi="Verdana"/>
          <w:sz w:val="20"/>
        </w:rPr>
        <w:t>she must have realized just how blatant her interest was.</w:t>
      </w:r>
    </w:p>
    <w:p w14:paraId="41C2DC0F"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No,</w:t>
      </w:r>
      <w:r>
        <w:rPr>
          <w:rFonts w:ascii="Verdana" w:hAnsi="Verdana"/>
          <w:sz w:val="20"/>
        </w:rPr>
        <w:t xml:space="preserve">” </w:t>
      </w:r>
      <w:r w:rsidR="00357132" w:rsidRPr="00F05A76">
        <w:rPr>
          <w:rFonts w:ascii="Verdana" w:hAnsi="Verdana"/>
          <w:sz w:val="20"/>
        </w:rPr>
        <w:t>he said.</w:t>
      </w:r>
      <w:r>
        <w:rPr>
          <w:rFonts w:ascii="Verdana" w:hAnsi="Verdana"/>
          <w:sz w:val="20"/>
        </w:rPr>
        <w:t xml:space="preserve"> “</w:t>
      </w:r>
      <w:r w:rsidR="00357132" w:rsidRPr="00F05A76">
        <w:rPr>
          <w:rFonts w:ascii="Verdana" w:hAnsi="Verdana"/>
          <w:sz w:val="20"/>
        </w:rPr>
        <w:t>Not at the moment. What about you?</w:t>
      </w:r>
      <w:r>
        <w:rPr>
          <w:rFonts w:ascii="Verdana" w:hAnsi="Verdana"/>
          <w:sz w:val="20"/>
        </w:rPr>
        <w:t>”</w:t>
      </w:r>
    </w:p>
    <w:p w14:paraId="50034F8A" w14:textId="5C91003C"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Never,</w:t>
      </w:r>
      <w:r>
        <w:rPr>
          <w:rFonts w:ascii="Verdana" w:hAnsi="Verdana"/>
          <w:sz w:val="20"/>
        </w:rPr>
        <w:t xml:space="preserve">” </w:t>
      </w:r>
      <w:r w:rsidR="00357132" w:rsidRPr="00F05A76">
        <w:rPr>
          <w:rFonts w:ascii="Verdana" w:hAnsi="Verdana"/>
          <w:sz w:val="20"/>
        </w:rPr>
        <w:t>she said.</w:t>
      </w:r>
    </w:p>
    <w:p w14:paraId="4CDA9A67"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 remember you worked at that drugstore; you still there?</w:t>
      </w:r>
      <w:r>
        <w:rPr>
          <w:rFonts w:ascii="Verdana" w:hAnsi="Verdana"/>
          <w:sz w:val="20"/>
        </w:rPr>
        <w:t>”</w:t>
      </w:r>
    </w:p>
    <w:p w14:paraId="4A1A928B"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Of course not! I have a</w:t>
      </w:r>
      <w:r w:rsidR="00357132" w:rsidRPr="00F05A76">
        <w:rPr>
          <w:rStyle w:val="02Text"/>
          <w:rFonts w:ascii="Verdana" w:eastAsia="Times" w:hAnsi="Verdana"/>
          <w:sz w:val="20"/>
        </w:rPr>
        <w:t xml:space="preserve"> </w:t>
      </w:r>
      <w:r w:rsidR="00357132" w:rsidRPr="00F05A76">
        <w:rPr>
          <w:rStyle w:val="00Text"/>
          <w:rFonts w:ascii="Verdana" w:hAnsi="Verdana"/>
          <w:sz w:val="20"/>
        </w:rPr>
        <w:t>real</w:t>
      </w:r>
      <w:r w:rsidR="00357132" w:rsidRPr="00F05A76">
        <w:rPr>
          <w:rStyle w:val="02Text"/>
          <w:rFonts w:ascii="Verdana" w:eastAsia="Times" w:hAnsi="Verdana"/>
          <w:sz w:val="20"/>
        </w:rPr>
        <w:t xml:space="preserve"> </w:t>
      </w:r>
      <w:r w:rsidR="00357132" w:rsidRPr="00F05A76">
        <w:rPr>
          <w:rFonts w:ascii="Verdana" w:hAnsi="Verdana"/>
          <w:sz w:val="20"/>
        </w:rPr>
        <w:t>job now!</w:t>
      </w:r>
      <w:r>
        <w:rPr>
          <w:rFonts w:ascii="Verdana" w:hAnsi="Verdana"/>
          <w:sz w:val="20"/>
        </w:rPr>
        <w:t>”</w:t>
      </w:r>
    </w:p>
    <w:p w14:paraId="6BCCDE07" w14:textId="48E6607E"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They chatted, and for first seconds, then minutes at a time he forgot his fear. Color came back to his face; his hands did</w:t>
      </w:r>
      <w:r w:rsidR="00F05A76">
        <w:rPr>
          <w:rFonts w:ascii="Verdana" w:hAnsi="Verdana"/>
          <w:sz w:val="20"/>
        </w:rPr>
        <w:t>n’t</w:t>
      </w:r>
      <w:r w:rsidRPr="00F05A76">
        <w:rPr>
          <w:rFonts w:ascii="Verdana" w:hAnsi="Verdana"/>
          <w:sz w:val="20"/>
        </w:rPr>
        <w:t xml:space="preserve"> shake as he adjusted himself in his seat, as he patted her hand. While she told him about decorating her apartment on the cheap he found himself thinking that maybe this time, maybe</w:t>
      </w:r>
      <w:r w:rsidRPr="00F05A76">
        <w:rPr>
          <w:rStyle w:val="02Text"/>
          <w:rFonts w:ascii="Verdana" w:eastAsia="Times" w:hAnsi="Verdana"/>
          <w:sz w:val="20"/>
        </w:rPr>
        <w:t xml:space="preserve"> </w:t>
      </w:r>
      <w:r w:rsidRPr="00F05A76">
        <w:rPr>
          <w:rStyle w:val="00Text"/>
          <w:rFonts w:ascii="Verdana" w:hAnsi="Verdana"/>
          <w:sz w:val="20"/>
        </w:rPr>
        <w:t>this</w:t>
      </w:r>
      <w:r w:rsidRPr="00F05A76">
        <w:rPr>
          <w:rStyle w:val="02Text"/>
          <w:rFonts w:ascii="Verdana" w:eastAsia="Times" w:hAnsi="Verdana"/>
          <w:sz w:val="20"/>
        </w:rPr>
        <w:t xml:space="preserve"> </w:t>
      </w:r>
      <w:r w:rsidRPr="00F05A76">
        <w:rPr>
          <w:rFonts w:ascii="Verdana" w:hAnsi="Verdana"/>
          <w:sz w:val="20"/>
        </w:rPr>
        <w:t>time, he could hide his fear, maybe if he had her beside him to talk to he could forget about fire and smoke and falling and asphyxiation.</w:t>
      </w:r>
    </w:p>
    <w:p w14:paraId="1E18C611" w14:textId="1BE9D653"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maybe when they landed he could ask her out somewhere, if he had</w:t>
      </w:r>
      <w:r w:rsidR="00F05A76">
        <w:rPr>
          <w:rFonts w:ascii="Verdana" w:hAnsi="Verdana"/>
          <w:sz w:val="20"/>
        </w:rPr>
        <w:t>n’t</w:t>
      </w:r>
      <w:r w:rsidRPr="00F05A76">
        <w:rPr>
          <w:rFonts w:ascii="Verdana" w:hAnsi="Verdana"/>
          <w:sz w:val="20"/>
        </w:rPr>
        <w:t xml:space="preserve"> made a fool of himself on the flight.</w:t>
      </w:r>
    </w:p>
    <w:p w14:paraId="06374FE7" w14:textId="5012A523"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Now boarding, rows 16 through 23,</w:t>
      </w:r>
      <w:r>
        <w:rPr>
          <w:rFonts w:ascii="Verdana" w:hAnsi="Verdana"/>
          <w:sz w:val="20"/>
        </w:rPr>
        <w:t xml:space="preserve">” </w:t>
      </w:r>
      <w:r w:rsidR="00357132" w:rsidRPr="00F05A76">
        <w:rPr>
          <w:rFonts w:ascii="Verdana" w:hAnsi="Verdana"/>
          <w:sz w:val="20"/>
        </w:rPr>
        <w:t>the PA announced, and Jack groped reluctantly for his briefcase; Sharon snatched her overnight bag out of his way.</w:t>
      </w:r>
    </w:p>
    <w:p w14:paraId="13010452" w14:textId="66CA86C0"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Together they walked toward the entrance to the jetway, still talking; at the door she stopped, and he stopped as well, assuming that she must be sitting in one of the rows further forward, the rows that had</w:t>
      </w:r>
      <w:r w:rsidR="00F05A76">
        <w:rPr>
          <w:rFonts w:ascii="Verdana" w:hAnsi="Verdana"/>
          <w:sz w:val="20"/>
        </w:rPr>
        <w:t>n’t</w:t>
      </w:r>
      <w:r w:rsidRPr="00F05A76">
        <w:rPr>
          <w:rFonts w:ascii="Verdana" w:hAnsi="Verdana"/>
          <w:sz w:val="20"/>
        </w:rPr>
        <w:t xml:space="preserve"> been called yet. A momentary surge of panic flooded through him at the thought that they would be separated on the plane, that she would not be there beside him to help him stay calm, but would see him when he burst out screaming in terror.</w:t>
      </w:r>
    </w:p>
    <w:p w14:paraId="290F887F" w14:textId="6098A8CB" w:rsidR="00357132"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lastRenderedPageBreak/>
        <w:t>Surely, though, they could trade seats around somehow. He knew that if she was beside him, the flight would</w:t>
      </w:r>
      <w:r w:rsidR="00F05A76">
        <w:rPr>
          <w:rFonts w:ascii="Verdana" w:hAnsi="Verdana"/>
          <w:sz w:val="20"/>
        </w:rPr>
        <w:t>n’t</w:t>
      </w:r>
      <w:r w:rsidRPr="00F05A76">
        <w:rPr>
          <w:rFonts w:ascii="Verdana" w:hAnsi="Verdana"/>
          <w:sz w:val="20"/>
        </w:rPr>
        <w:t xml:space="preserve"> be so bad.</w:t>
      </w:r>
    </w:p>
    <w:p w14:paraId="2E6CA8F9" w14:textId="77777777"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At least, not until the crash.</w:t>
      </w:r>
    </w:p>
    <w:p w14:paraId="6C875654" w14:textId="603BD164"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All seats, now boarding,</w:t>
      </w:r>
      <w:r>
        <w:rPr>
          <w:rFonts w:ascii="Verdana" w:hAnsi="Verdana"/>
          <w:sz w:val="20"/>
        </w:rPr>
        <w:t xml:space="preserve">” </w:t>
      </w:r>
      <w:r w:rsidR="00357132" w:rsidRPr="00F05A76">
        <w:rPr>
          <w:rFonts w:ascii="Verdana" w:hAnsi="Verdana"/>
          <w:sz w:val="20"/>
        </w:rPr>
        <w:t>came the call.</w:t>
      </w:r>
    </w:p>
    <w:p w14:paraId="3D6CB0C9" w14:textId="4D33772E"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I guess I</w:t>
      </w:r>
      <w:r>
        <w:rPr>
          <w:rFonts w:ascii="Verdana" w:hAnsi="Verdana"/>
          <w:sz w:val="20"/>
        </w:rPr>
        <w:t>’d</w:t>
      </w:r>
      <w:r w:rsidR="00357132" w:rsidRPr="00F05A76">
        <w:rPr>
          <w:rFonts w:ascii="Verdana" w:hAnsi="Verdana"/>
          <w:sz w:val="20"/>
        </w:rPr>
        <w:t xml:space="preserve"> better say goodbye,</w:t>
      </w:r>
      <w:r>
        <w:rPr>
          <w:rFonts w:ascii="Verdana" w:hAnsi="Verdana"/>
          <w:sz w:val="20"/>
        </w:rPr>
        <w:t xml:space="preserve">” </w:t>
      </w:r>
      <w:r w:rsidR="00357132" w:rsidRPr="00F05A76">
        <w:rPr>
          <w:rFonts w:ascii="Verdana" w:hAnsi="Verdana"/>
          <w:sz w:val="20"/>
        </w:rPr>
        <w:t>she said, stepping back, away from the gate.</w:t>
      </w:r>
    </w:p>
    <w:p w14:paraId="23357326" w14:textId="44F085F4"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He stared at her, thunderstruck.</w:t>
      </w:r>
      <w:r w:rsidR="00F05A76">
        <w:rPr>
          <w:rFonts w:ascii="Verdana" w:hAnsi="Verdana"/>
          <w:sz w:val="20"/>
        </w:rPr>
        <w:t xml:space="preserve"> “</w:t>
      </w:r>
      <w:r w:rsidRPr="00F05A76">
        <w:rPr>
          <w:rFonts w:ascii="Verdana" w:hAnsi="Verdana"/>
          <w:sz w:val="20"/>
        </w:rPr>
        <w:t>Are</w:t>
      </w:r>
      <w:r w:rsidR="00F05A76">
        <w:rPr>
          <w:rFonts w:ascii="Verdana" w:hAnsi="Verdana"/>
          <w:sz w:val="20"/>
        </w:rPr>
        <w:t>n’t</w:t>
      </w:r>
      <w:r w:rsidRPr="00F05A76">
        <w:rPr>
          <w:rFonts w:ascii="Verdana" w:hAnsi="Verdana"/>
          <w:sz w:val="20"/>
        </w:rPr>
        <w:t xml:space="preserve"> you coming?</w:t>
      </w:r>
      <w:r w:rsidR="00F05A76">
        <w:rPr>
          <w:rFonts w:ascii="Verdana" w:hAnsi="Verdana"/>
          <w:sz w:val="20"/>
        </w:rPr>
        <w:t xml:space="preserve">” </w:t>
      </w:r>
      <w:r w:rsidRPr="00F05A76">
        <w:rPr>
          <w:rFonts w:ascii="Verdana" w:hAnsi="Verdana"/>
          <w:sz w:val="20"/>
        </w:rPr>
        <w:t>he croaked.</w:t>
      </w:r>
    </w:p>
    <w:p w14:paraId="4A00FE10" w14:textId="7E13EC2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Oh, no!</w:t>
      </w:r>
      <w:r>
        <w:rPr>
          <w:rFonts w:ascii="Verdana" w:hAnsi="Verdana"/>
          <w:sz w:val="20"/>
        </w:rPr>
        <w:t xml:space="preserve">” </w:t>
      </w:r>
      <w:r w:rsidR="00357132" w:rsidRPr="00F05A76">
        <w:rPr>
          <w:rFonts w:ascii="Verdana" w:hAnsi="Verdana"/>
          <w:sz w:val="20"/>
        </w:rPr>
        <w:t>she said.</w:t>
      </w:r>
      <w:r>
        <w:rPr>
          <w:rFonts w:ascii="Verdana" w:hAnsi="Verdana"/>
          <w:sz w:val="20"/>
        </w:rPr>
        <w:t xml:space="preserve"> “</w:t>
      </w:r>
      <w:r w:rsidR="00357132" w:rsidRPr="00F05A76">
        <w:rPr>
          <w:rFonts w:ascii="Verdana" w:hAnsi="Verdana"/>
          <w:sz w:val="20"/>
        </w:rPr>
        <w:t>I wish I was.</w:t>
      </w:r>
      <w:r>
        <w:rPr>
          <w:rFonts w:ascii="Verdana" w:hAnsi="Verdana"/>
          <w:sz w:val="20"/>
        </w:rPr>
        <w:t xml:space="preserve">” </w:t>
      </w:r>
      <w:r w:rsidR="00357132" w:rsidRPr="00F05A76">
        <w:rPr>
          <w:rFonts w:ascii="Verdana" w:hAnsi="Verdana"/>
          <w:sz w:val="20"/>
        </w:rPr>
        <w:t>She giggled.</w:t>
      </w:r>
      <w:r>
        <w:rPr>
          <w:rFonts w:ascii="Verdana" w:hAnsi="Verdana"/>
          <w:sz w:val="20"/>
        </w:rPr>
        <w:t xml:space="preserve"> “I’m</w:t>
      </w:r>
      <w:r w:rsidR="00357132" w:rsidRPr="00F05A76">
        <w:rPr>
          <w:rFonts w:ascii="Verdana" w:hAnsi="Verdana"/>
          <w:sz w:val="20"/>
        </w:rPr>
        <w:t xml:space="preserve"> sorry, I guess I did</w:t>
      </w:r>
      <w:r>
        <w:rPr>
          <w:rFonts w:ascii="Verdana" w:hAnsi="Verdana"/>
          <w:sz w:val="20"/>
        </w:rPr>
        <w:t>n’t</w:t>
      </w:r>
      <w:r w:rsidR="00357132" w:rsidRPr="00F05A76">
        <w:rPr>
          <w:rFonts w:ascii="Verdana" w:hAnsi="Verdana"/>
          <w:sz w:val="20"/>
        </w:rPr>
        <w:t xml:space="preserve"> explain. </w:t>
      </w:r>
      <w:r>
        <w:rPr>
          <w:rFonts w:ascii="Verdana" w:hAnsi="Verdana"/>
          <w:sz w:val="20"/>
        </w:rPr>
        <w:t>I’m</w:t>
      </w:r>
      <w:r w:rsidR="00357132" w:rsidRPr="00F05A76">
        <w:rPr>
          <w:rFonts w:ascii="Verdana" w:hAnsi="Verdana"/>
          <w:sz w:val="20"/>
        </w:rPr>
        <w:t xml:space="preserve"> just here to meet Greg</w:t>
      </w:r>
      <w:r w:rsidR="000D74FA">
        <w:rPr>
          <w:rFonts w:ascii="Verdana" w:hAnsi="Verdana"/>
          <w:sz w:val="20"/>
        </w:rPr>
        <w:t xml:space="preserve"> — </w:t>
      </w:r>
      <w:r w:rsidR="00357132" w:rsidRPr="00F05A76">
        <w:rPr>
          <w:rFonts w:ascii="Verdana" w:hAnsi="Verdana"/>
          <w:sz w:val="20"/>
        </w:rPr>
        <w:t>his plane</w:t>
      </w:r>
      <w:r>
        <w:rPr>
          <w:rFonts w:ascii="Verdana" w:hAnsi="Verdana"/>
          <w:sz w:val="20"/>
        </w:rPr>
        <w:t>’s</w:t>
      </w:r>
      <w:r w:rsidR="00357132" w:rsidRPr="00F05A76">
        <w:rPr>
          <w:rFonts w:ascii="Verdana" w:hAnsi="Verdana"/>
          <w:sz w:val="20"/>
        </w:rPr>
        <w:t xml:space="preserve"> delayed, it</w:t>
      </w:r>
      <w:r>
        <w:rPr>
          <w:rFonts w:ascii="Verdana" w:hAnsi="Verdana"/>
          <w:sz w:val="20"/>
        </w:rPr>
        <w:t>’ll</w:t>
      </w:r>
      <w:r w:rsidR="00357132" w:rsidRPr="00F05A76">
        <w:rPr>
          <w:rFonts w:ascii="Verdana" w:hAnsi="Verdana"/>
          <w:sz w:val="20"/>
        </w:rPr>
        <w:t xml:space="preserve"> be arriving over there in another twenty minutes or so.</w:t>
      </w:r>
      <w:r>
        <w:rPr>
          <w:rFonts w:ascii="Verdana" w:hAnsi="Verdana"/>
          <w:sz w:val="20"/>
        </w:rPr>
        <w:t xml:space="preserve">” </w:t>
      </w:r>
      <w:r w:rsidR="00357132" w:rsidRPr="00F05A76">
        <w:rPr>
          <w:rFonts w:ascii="Verdana" w:hAnsi="Verdana"/>
          <w:sz w:val="20"/>
        </w:rPr>
        <w:t>She pointed at another gate, Gate C5.</w:t>
      </w:r>
    </w:p>
    <w:p w14:paraId="308B9005" w14:textId="77777777" w:rsid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But the overnight bag...</w:t>
      </w:r>
      <w:r>
        <w:rPr>
          <w:rFonts w:ascii="Verdana" w:hAnsi="Verdana"/>
          <w:sz w:val="20"/>
        </w:rPr>
        <w:t>”</w:t>
      </w:r>
    </w:p>
    <w:p w14:paraId="6723DA25" w14:textId="0B5E8229"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This?</w:t>
      </w:r>
      <w:r>
        <w:rPr>
          <w:rFonts w:ascii="Verdana" w:hAnsi="Verdana"/>
          <w:sz w:val="20"/>
        </w:rPr>
        <w:t xml:space="preserve">” </w:t>
      </w:r>
      <w:r w:rsidR="00357132" w:rsidRPr="00F05A76">
        <w:rPr>
          <w:rFonts w:ascii="Verdana" w:hAnsi="Verdana"/>
          <w:sz w:val="20"/>
        </w:rPr>
        <w:t>She hefted it.</w:t>
      </w:r>
      <w:r>
        <w:rPr>
          <w:rFonts w:ascii="Verdana" w:hAnsi="Verdana"/>
          <w:sz w:val="20"/>
        </w:rPr>
        <w:t xml:space="preserve"> “</w:t>
      </w:r>
      <w:r w:rsidR="00357132" w:rsidRPr="00F05A76">
        <w:rPr>
          <w:rFonts w:ascii="Verdana" w:hAnsi="Verdana"/>
          <w:sz w:val="20"/>
        </w:rPr>
        <w:t>Oh, this is Greg</w:t>
      </w:r>
      <w:r>
        <w:rPr>
          <w:rFonts w:ascii="Verdana" w:hAnsi="Verdana"/>
          <w:sz w:val="20"/>
        </w:rPr>
        <w:t>’s</w:t>
      </w:r>
      <w:r w:rsidR="00357132" w:rsidRPr="00F05A76">
        <w:rPr>
          <w:rFonts w:ascii="Verdana" w:hAnsi="Verdana"/>
          <w:sz w:val="20"/>
        </w:rPr>
        <w:t xml:space="preserve">; it got checked onto an earlier flight by mistake. </w:t>
      </w:r>
      <w:r>
        <w:rPr>
          <w:rFonts w:ascii="Verdana" w:hAnsi="Verdana"/>
          <w:sz w:val="20"/>
        </w:rPr>
        <w:t>I’m</w:t>
      </w:r>
      <w:r w:rsidR="00357132" w:rsidRPr="00F05A76">
        <w:rPr>
          <w:rFonts w:ascii="Verdana" w:hAnsi="Verdana"/>
          <w:sz w:val="20"/>
        </w:rPr>
        <w:t xml:space="preserve"> sorry, I should have explained. Goodbye, Jack; write sometime, why do</w:t>
      </w:r>
      <w:r>
        <w:rPr>
          <w:rFonts w:ascii="Verdana" w:hAnsi="Verdana"/>
          <w:sz w:val="20"/>
        </w:rPr>
        <w:t>n’t</w:t>
      </w:r>
      <w:r w:rsidR="00357132" w:rsidRPr="00F05A76">
        <w:rPr>
          <w:rFonts w:ascii="Verdana" w:hAnsi="Verdana"/>
          <w:sz w:val="20"/>
        </w:rPr>
        <w:t xml:space="preserve"> you?</w:t>
      </w:r>
      <w:r>
        <w:rPr>
          <w:rFonts w:ascii="Verdana" w:hAnsi="Verdana"/>
          <w:sz w:val="20"/>
        </w:rPr>
        <w:t xml:space="preserve">” </w:t>
      </w:r>
      <w:r w:rsidR="00357132" w:rsidRPr="00F05A76">
        <w:rPr>
          <w:rFonts w:ascii="Verdana" w:hAnsi="Verdana"/>
          <w:sz w:val="20"/>
        </w:rPr>
        <w:t>She was receding, somehow, backing away from him, and he was drifting down into the jetway, down through the gates of Hell, toward the plane that would carry him to fiery destruction, and he could not turn back, could not reveal himself to be a coward to her as he watched her carried away from him, lost forever. He could feel the blood draining from his face, could feel his hands trembling more than ever. His last hope was walking away.</w:t>
      </w:r>
    </w:p>
    <w:p w14:paraId="744FDAC9" w14:textId="77777777" w:rsid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She turned and waved.</w:t>
      </w:r>
    </w:p>
    <w:p w14:paraId="46FE9E42" w14:textId="7B587786" w:rsidR="00357132" w:rsidRPr="00F05A76" w:rsidRDefault="00F05A76" w:rsidP="00F05A76">
      <w:pPr>
        <w:pStyle w:val="Para01"/>
        <w:suppressAutoHyphens/>
        <w:spacing w:line="240" w:lineRule="auto"/>
        <w:ind w:firstLine="283"/>
        <w:rPr>
          <w:rFonts w:ascii="Verdana" w:hAnsi="Verdana"/>
          <w:sz w:val="20"/>
        </w:rPr>
      </w:pPr>
      <w:r>
        <w:rPr>
          <w:rFonts w:ascii="Verdana" w:hAnsi="Verdana"/>
          <w:sz w:val="20"/>
        </w:rPr>
        <w:t>“</w:t>
      </w:r>
      <w:r w:rsidR="00357132" w:rsidRPr="00F05A76">
        <w:rPr>
          <w:rFonts w:ascii="Verdana" w:hAnsi="Verdana"/>
          <w:sz w:val="20"/>
        </w:rPr>
        <w:t>Have a good flight!</w:t>
      </w:r>
      <w:r>
        <w:rPr>
          <w:rFonts w:ascii="Verdana" w:hAnsi="Verdana"/>
          <w:sz w:val="20"/>
        </w:rPr>
        <w:t xml:space="preserve">” </w:t>
      </w:r>
      <w:r w:rsidR="00357132" w:rsidRPr="00F05A76">
        <w:rPr>
          <w:rFonts w:ascii="Verdana" w:hAnsi="Verdana"/>
          <w:sz w:val="20"/>
        </w:rPr>
        <w:t>she called, smiling.</w:t>
      </w:r>
    </w:p>
    <w:p w14:paraId="6298749E" w14:textId="77777777" w:rsidR="00F05A76" w:rsidRPr="00F05A76" w:rsidRDefault="00357132" w:rsidP="00F05A76">
      <w:pPr>
        <w:pStyle w:val="Para01"/>
        <w:suppressAutoHyphens/>
        <w:spacing w:line="240" w:lineRule="auto"/>
        <w:ind w:firstLine="283"/>
        <w:rPr>
          <w:rFonts w:ascii="Verdana" w:hAnsi="Verdana"/>
          <w:sz w:val="20"/>
        </w:rPr>
      </w:pPr>
      <w:r w:rsidRPr="00F05A76">
        <w:rPr>
          <w:rFonts w:ascii="Verdana" w:hAnsi="Verdana"/>
          <w:sz w:val="20"/>
        </w:rPr>
        <w:t>And that was the very worst part of all.</w:t>
      </w:r>
    </w:p>
    <w:p w14:paraId="5A077551" w14:textId="0DBEC22B" w:rsidR="00F05A76" w:rsidRPr="00F05A76" w:rsidRDefault="00F05A76" w:rsidP="00F05A76">
      <w:pPr>
        <w:pStyle w:val="Para01"/>
        <w:suppressAutoHyphens/>
        <w:spacing w:line="240" w:lineRule="auto"/>
        <w:ind w:firstLine="283"/>
        <w:rPr>
          <w:rFonts w:ascii="Verdana" w:hAnsi="Verdana"/>
          <w:sz w:val="20"/>
        </w:rPr>
      </w:pPr>
    </w:p>
    <w:p w14:paraId="50B47D6A" w14:textId="77777777" w:rsidR="00FD0D18" w:rsidRPr="006A03CF" w:rsidRDefault="00357132" w:rsidP="00F05A76">
      <w:pPr>
        <w:suppressAutoHyphens/>
        <w:spacing w:after="0" w:line="240" w:lineRule="auto"/>
        <w:ind w:firstLine="283"/>
        <w:jc w:val="both"/>
        <w:rPr>
          <w:rFonts w:ascii="Verdana" w:hAnsi="Verdana"/>
          <w:i/>
          <w:iCs/>
          <w:color w:val="000000"/>
          <w:sz w:val="20"/>
        </w:rPr>
      </w:pPr>
      <w:r w:rsidRPr="006A03CF">
        <w:rPr>
          <w:rFonts w:ascii="Verdana" w:hAnsi="Verdana"/>
          <w:i/>
          <w:iCs/>
          <w:color w:val="000000"/>
          <w:sz w:val="20"/>
        </w:rPr>
        <w:t>end</w:t>
      </w:r>
    </w:p>
    <w:sectPr w:rsidR="00FD0D18" w:rsidRPr="006A03CF" w:rsidSect="00F05A7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3E7C3" w14:textId="77777777" w:rsidR="00636C54" w:rsidRDefault="00636C54" w:rsidP="00F05A76">
      <w:pPr>
        <w:spacing w:after="0" w:line="240" w:lineRule="auto"/>
      </w:pPr>
      <w:r>
        <w:separator/>
      </w:r>
    </w:p>
  </w:endnote>
  <w:endnote w:type="continuationSeparator" w:id="0">
    <w:p w14:paraId="2C5175B7" w14:textId="77777777" w:rsidR="00636C54" w:rsidRDefault="00636C54" w:rsidP="00F05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ED9D" w14:textId="77777777" w:rsidR="00F05A76" w:rsidRDefault="00F05A76"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3C9B1E" w14:textId="77777777" w:rsidR="00F05A76" w:rsidRDefault="00F05A76" w:rsidP="00F05A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16C7" w14:textId="3C747416" w:rsidR="00F05A76" w:rsidRPr="006A03CF" w:rsidRDefault="00F05A76" w:rsidP="00F05A76">
    <w:pPr>
      <w:pStyle w:val="Footer"/>
      <w:ind w:right="360"/>
      <w:rPr>
        <w:rFonts w:ascii="Arial" w:hAnsi="Arial" w:cs="Arial"/>
        <w:color w:val="999999"/>
        <w:sz w:val="20"/>
        <w:lang w:val="ru-RU"/>
      </w:rPr>
    </w:pPr>
    <w:r w:rsidRPr="006A03CF">
      <w:rPr>
        <w:rStyle w:val="PageNumber"/>
        <w:rFonts w:ascii="Arial" w:hAnsi="Arial" w:cs="Arial"/>
        <w:color w:val="999999"/>
        <w:sz w:val="20"/>
        <w:lang w:val="ru-RU"/>
      </w:rPr>
      <w:t xml:space="preserve">Библиотека «Артефакт» — </w:t>
    </w:r>
    <w:r w:rsidRPr="00F05A76">
      <w:rPr>
        <w:rStyle w:val="PageNumber"/>
        <w:rFonts w:ascii="Arial" w:hAnsi="Arial" w:cs="Arial"/>
        <w:color w:val="999999"/>
        <w:sz w:val="20"/>
      </w:rPr>
      <w:t>http</w:t>
    </w:r>
    <w:r w:rsidRPr="006A03CF">
      <w:rPr>
        <w:rStyle w:val="PageNumber"/>
        <w:rFonts w:ascii="Arial" w:hAnsi="Arial" w:cs="Arial"/>
        <w:color w:val="999999"/>
        <w:sz w:val="20"/>
        <w:lang w:val="ru-RU"/>
      </w:rPr>
      <w:t>://</w:t>
    </w:r>
    <w:r w:rsidRPr="00F05A76">
      <w:rPr>
        <w:rStyle w:val="PageNumber"/>
        <w:rFonts w:ascii="Arial" w:hAnsi="Arial" w:cs="Arial"/>
        <w:color w:val="999999"/>
        <w:sz w:val="20"/>
      </w:rPr>
      <w:t>artefact</w:t>
    </w:r>
    <w:r w:rsidRPr="006A03CF">
      <w:rPr>
        <w:rStyle w:val="PageNumber"/>
        <w:rFonts w:ascii="Arial" w:hAnsi="Arial" w:cs="Arial"/>
        <w:color w:val="999999"/>
        <w:sz w:val="20"/>
        <w:lang w:val="ru-RU"/>
      </w:rPr>
      <w:t>.</w:t>
    </w:r>
    <w:r w:rsidRPr="00F05A76">
      <w:rPr>
        <w:rStyle w:val="PageNumber"/>
        <w:rFonts w:ascii="Arial" w:hAnsi="Arial" w:cs="Arial"/>
        <w:color w:val="999999"/>
        <w:sz w:val="20"/>
      </w:rPr>
      <w:t>lib</w:t>
    </w:r>
    <w:r w:rsidRPr="006A03CF">
      <w:rPr>
        <w:rStyle w:val="PageNumber"/>
        <w:rFonts w:ascii="Arial" w:hAnsi="Arial" w:cs="Arial"/>
        <w:color w:val="999999"/>
        <w:sz w:val="20"/>
        <w:lang w:val="ru-RU"/>
      </w:rPr>
      <w:t>.</w:t>
    </w:r>
    <w:r w:rsidRPr="00F05A76">
      <w:rPr>
        <w:rStyle w:val="PageNumber"/>
        <w:rFonts w:ascii="Arial" w:hAnsi="Arial" w:cs="Arial"/>
        <w:color w:val="999999"/>
        <w:sz w:val="20"/>
      </w:rPr>
      <w:t>ru</w:t>
    </w:r>
    <w:r w:rsidRPr="006A03C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ECA7" w14:textId="77777777" w:rsidR="00F05A76" w:rsidRDefault="00F05A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C100F" w14:textId="77777777" w:rsidR="00636C54" w:rsidRDefault="00636C54" w:rsidP="00F05A76">
      <w:pPr>
        <w:spacing w:after="0" w:line="240" w:lineRule="auto"/>
      </w:pPr>
      <w:r>
        <w:separator/>
      </w:r>
    </w:p>
  </w:footnote>
  <w:footnote w:type="continuationSeparator" w:id="0">
    <w:p w14:paraId="61C9ADA0" w14:textId="77777777" w:rsidR="00636C54" w:rsidRDefault="00636C54" w:rsidP="00F05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72AE" w14:textId="77777777" w:rsidR="00F05A76" w:rsidRDefault="00F05A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1E28" w14:textId="6F53EB1E" w:rsidR="00F05A76" w:rsidRPr="006A03CF" w:rsidRDefault="00F05A76" w:rsidP="00F05A76">
    <w:pPr>
      <w:pStyle w:val="Header"/>
      <w:rPr>
        <w:rFonts w:ascii="Arial" w:hAnsi="Arial" w:cs="Arial"/>
        <w:color w:val="999999"/>
        <w:sz w:val="20"/>
        <w:lang w:val="ru-RU"/>
      </w:rPr>
    </w:pPr>
    <w:r w:rsidRPr="006A03CF">
      <w:rPr>
        <w:rFonts w:ascii="Arial" w:hAnsi="Arial" w:cs="Arial"/>
        <w:color w:val="999999"/>
        <w:sz w:val="20"/>
        <w:lang w:val="ru-RU"/>
      </w:rPr>
      <w:t xml:space="preserve">Библиотека «Артефакт» — </w:t>
    </w:r>
    <w:r w:rsidRPr="00F05A76">
      <w:rPr>
        <w:rFonts w:ascii="Arial" w:hAnsi="Arial" w:cs="Arial"/>
        <w:color w:val="999999"/>
        <w:sz w:val="20"/>
      </w:rPr>
      <w:t>http</w:t>
    </w:r>
    <w:r w:rsidRPr="006A03CF">
      <w:rPr>
        <w:rFonts w:ascii="Arial" w:hAnsi="Arial" w:cs="Arial"/>
        <w:color w:val="999999"/>
        <w:sz w:val="20"/>
        <w:lang w:val="ru-RU"/>
      </w:rPr>
      <w:t>://</w:t>
    </w:r>
    <w:r w:rsidRPr="00F05A76">
      <w:rPr>
        <w:rFonts w:ascii="Arial" w:hAnsi="Arial" w:cs="Arial"/>
        <w:color w:val="999999"/>
        <w:sz w:val="20"/>
      </w:rPr>
      <w:t>artefact</w:t>
    </w:r>
    <w:r w:rsidRPr="006A03CF">
      <w:rPr>
        <w:rFonts w:ascii="Arial" w:hAnsi="Arial" w:cs="Arial"/>
        <w:color w:val="999999"/>
        <w:sz w:val="20"/>
        <w:lang w:val="ru-RU"/>
      </w:rPr>
      <w:t>.</w:t>
    </w:r>
    <w:r w:rsidRPr="00F05A76">
      <w:rPr>
        <w:rFonts w:ascii="Arial" w:hAnsi="Arial" w:cs="Arial"/>
        <w:color w:val="999999"/>
        <w:sz w:val="20"/>
      </w:rPr>
      <w:t>lib</w:t>
    </w:r>
    <w:r w:rsidRPr="006A03CF">
      <w:rPr>
        <w:rFonts w:ascii="Arial" w:hAnsi="Arial" w:cs="Arial"/>
        <w:color w:val="999999"/>
        <w:sz w:val="20"/>
        <w:lang w:val="ru-RU"/>
      </w:rPr>
      <w:t>.</w:t>
    </w:r>
    <w:r w:rsidRPr="00F05A76">
      <w:rPr>
        <w:rFonts w:ascii="Arial" w:hAnsi="Arial" w:cs="Arial"/>
        <w:color w:val="999999"/>
        <w:sz w:val="20"/>
      </w:rPr>
      <w:t>ru</w:t>
    </w:r>
    <w:r w:rsidRPr="006A03C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D14D1" w14:textId="77777777" w:rsidR="00F05A76" w:rsidRDefault="00F05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74FA"/>
    <w:rsid w:val="0015074B"/>
    <w:rsid w:val="0029639D"/>
    <w:rsid w:val="00326F90"/>
    <w:rsid w:val="00357132"/>
    <w:rsid w:val="005847C9"/>
    <w:rsid w:val="00636C54"/>
    <w:rsid w:val="006A03CF"/>
    <w:rsid w:val="00856110"/>
    <w:rsid w:val="00AA1D8D"/>
    <w:rsid w:val="00B47730"/>
    <w:rsid w:val="00CB0664"/>
    <w:rsid w:val="00F05A76"/>
    <w:rsid w:val="00FC693F"/>
    <w:rsid w:val="00FD0D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149277"/>
  <w14:defaultImageDpi w14:val="330"/>
  <w15:docId w15:val="{22C51DBF-ED2E-43BF-9F50-D4AF3CD5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57132"/>
    <w:pPr>
      <w:spacing w:after="0" w:line="288" w:lineRule="atLeast"/>
      <w:ind w:firstLine="431"/>
      <w:jc w:val="both"/>
    </w:pPr>
    <w:rPr>
      <w:rFonts w:ascii="Times" w:eastAsia="Times" w:hAnsi="Times" w:cs="Times"/>
      <w:color w:val="000000"/>
      <w:sz w:val="23"/>
      <w:szCs w:val="23"/>
      <w:lang w:val="en" w:eastAsia="en"/>
    </w:rPr>
  </w:style>
  <w:style w:type="paragraph" w:customStyle="1" w:styleId="Para03">
    <w:name w:val="Para 03"/>
    <w:basedOn w:val="Normal"/>
    <w:qFormat/>
    <w:rsid w:val="00357132"/>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357132"/>
    <w:pPr>
      <w:spacing w:after="0" w:line="288" w:lineRule="atLeast"/>
      <w:jc w:val="both"/>
    </w:pPr>
    <w:rPr>
      <w:rFonts w:ascii="Times" w:eastAsia="Times" w:hAnsi="Times" w:cs="Times"/>
      <w:color w:val="000000"/>
      <w:sz w:val="23"/>
      <w:szCs w:val="23"/>
      <w:lang w:val="en" w:eastAsia="en"/>
    </w:rPr>
  </w:style>
  <w:style w:type="paragraph" w:customStyle="1" w:styleId="Para21">
    <w:name w:val="Para 21"/>
    <w:basedOn w:val="Normal"/>
    <w:qFormat/>
    <w:rsid w:val="00357132"/>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357132"/>
    <w:pPr>
      <w:spacing w:after="0" w:line="288" w:lineRule="atLeast"/>
      <w:ind w:firstLine="360"/>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357132"/>
    <w:rPr>
      <w:i/>
      <w:iCs/>
    </w:rPr>
  </w:style>
  <w:style w:type="character" w:customStyle="1" w:styleId="02Text">
    <w:name w:val="02 Text"/>
    <w:rsid w:val="00357132"/>
    <w:rPr>
      <w:rFonts w:ascii="Times New Roman" w:eastAsia="Times New Roman" w:hAnsi="Times New Roman" w:cs="Times New Roman"/>
      <w:sz w:val="18"/>
      <w:szCs w:val="18"/>
    </w:rPr>
  </w:style>
  <w:style w:type="paragraph" w:customStyle="1" w:styleId="3Block">
    <w:name w:val="3 Block"/>
    <w:basedOn w:val="Normal"/>
    <w:rsid w:val="00357132"/>
    <w:pPr>
      <w:spacing w:after="0" w:line="288" w:lineRule="atLeast"/>
      <w:ind w:firstLine="431"/>
      <w:jc w:val="both"/>
    </w:pPr>
    <w:rPr>
      <w:rFonts w:cs="Times New Roman"/>
      <w:lang w:val="en" w:eastAsia="en"/>
    </w:rPr>
  </w:style>
  <w:style w:type="paragraph" w:customStyle="1" w:styleId="Para18">
    <w:name w:val="Para 18"/>
    <w:basedOn w:val="Normal"/>
    <w:qFormat/>
    <w:rsid w:val="005847C9"/>
    <w:pPr>
      <w:spacing w:after="0" w:line="288" w:lineRule="atLeast"/>
      <w:ind w:firstLine="360"/>
      <w:jc w:val="center"/>
    </w:pPr>
    <w:rPr>
      <w:rFonts w:ascii="Times" w:eastAsia="Times" w:hAnsi="Times" w:cs="Times"/>
      <w:i/>
      <w:iCs/>
      <w:color w:val="000000"/>
      <w:sz w:val="30"/>
      <w:szCs w:val="30"/>
      <w:lang w:val="en" w:eastAsia="en"/>
    </w:rPr>
  </w:style>
  <w:style w:type="character" w:styleId="PageNumber">
    <w:name w:val="page number"/>
    <w:basedOn w:val="DefaultParagraphFont"/>
    <w:uiPriority w:val="99"/>
    <w:semiHidden/>
    <w:unhideWhenUsed/>
    <w:rsid w:val="00F05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624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2112</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Worst Part</dc:title>
  <dc:subject/>
  <dc:creator>Lawrence Watt-Evans</dc:creator>
  <cp:keywords/>
  <dc:description/>
  <cp:lastModifiedBy>Andrey Piskunov</cp:lastModifiedBy>
  <cp:revision>9</cp:revision>
  <dcterms:created xsi:type="dcterms:W3CDTF">2013-12-23T23:15:00Z</dcterms:created>
  <dcterms:modified xsi:type="dcterms:W3CDTF">2026-01-05T02:50:00Z</dcterms:modified>
  <cp:category/>
</cp:coreProperties>
</file>